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53D" w:rsidRPr="004D2E63" w:rsidRDefault="001C2DA6" w:rsidP="004D2E63">
      <w:pPr>
        <w:pStyle w:val="Tekstpodstawowy"/>
        <w:spacing w:after="0" w:line="240" w:lineRule="auto"/>
        <w:ind w:left="1260"/>
        <w:jc w:val="right"/>
        <w:outlineLvl w:val="0"/>
        <w:rPr>
          <w:rFonts w:asciiTheme="minorHAnsi" w:hAnsiTheme="minorHAnsi" w:cstheme="minorHAnsi"/>
          <w:iCs/>
          <w:sz w:val="20"/>
          <w:szCs w:val="20"/>
        </w:rPr>
      </w:pPr>
      <w:r w:rsidRPr="007431C9">
        <w:rPr>
          <w:rFonts w:asciiTheme="minorHAnsi" w:hAnsiTheme="minorHAnsi" w:cstheme="minorHAnsi"/>
          <w:iCs/>
          <w:sz w:val="20"/>
          <w:szCs w:val="20"/>
        </w:rPr>
        <w:t xml:space="preserve">Załącznik nr </w:t>
      </w:r>
      <w:r w:rsidR="00CC20C0" w:rsidRPr="007431C9">
        <w:rPr>
          <w:rFonts w:asciiTheme="minorHAnsi" w:hAnsiTheme="minorHAnsi" w:cstheme="minorHAnsi"/>
          <w:iCs/>
          <w:sz w:val="20"/>
          <w:szCs w:val="20"/>
        </w:rPr>
        <w:t>3</w:t>
      </w:r>
      <w:r w:rsidRPr="007431C9">
        <w:rPr>
          <w:rFonts w:asciiTheme="minorHAnsi" w:hAnsiTheme="minorHAnsi" w:cstheme="minorHAnsi"/>
          <w:iCs/>
          <w:sz w:val="20"/>
          <w:szCs w:val="20"/>
        </w:rPr>
        <w:t xml:space="preserve"> do SWZ</w:t>
      </w:r>
    </w:p>
    <w:p w:rsidR="0015253D" w:rsidRPr="007431C9" w:rsidRDefault="0015253D" w:rsidP="00C80C8B">
      <w:pPr>
        <w:autoSpaceDE w:val="0"/>
        <w:autoSpaceDN w:val="0"/>
        <w:adjustRightInd w:val="0"/>
        <w:spacing w:after="0" w:line="240" w:lineRule="auto"/>
        <w:jc w:val="center"/>
        <w:rPr>
          <w:rFonts w:ascii="Times New Roman" w:hAnsi="Times New Roman"/>
          <w:b/>
          <w:bCs/>
          <w:sz w:val="20"/>
          <w:szCs w:val="20"/>
        </w:rPr>
      </w:pPr>
    </w:p>
    <w:p w:rsidR="00F72232" w:rsidRPr="007431C9" w:rsidRDefault="001C2DA6" w:rsidP="00C80C8B">
      <w:pPr>
        <w:autoSpaceDE w:val="0"/>
        <w:autoSpaceDN w:val="0"/>
        <w:adjustRightInd w:val="0"/>
        <w:spacing w:after="0" w:line="240" w:lineRule="auto"/>
        <w:jc w:val="center"/>
        <w:rPr>
          <w:rFonts w:asciiTheme="minorHAnsi" w:hAnsiTheme="minorHAnsi" w:cstheme="minorHAnsi"/>
          <w:b/>
          <w:bCs/>
          <w:sz w:val="20"/>
          <w:szCs w:val="20"/>
        </w:rPr>
      </w:pPr>
      <w:r w:rsidRPr="007431C9">
        <w:rPr>
          <w:rFonts w:asciiTheme="minorHAnsi" w:hAnsiTheme="minorHAnsi" w:cstheme="minorHAnsi"/>
          <w:b/>
          <w:bCs/>
          <w:sz w:val="20"/>
          <w:szCs w:val="20"/>
        </w:rPr>
        <w:t>ZOBOWIĄZANIE</w:t>
      </w:r>
    </w:p>
    <w:p w:rsidR="00C90EC2" w:rsidRPr="007431C9" w:rsidRDefault="001C2DA6" w:rsidP="00C80C8B">
      <w:pPr>
        <w:autoSpaceDE w:val="0"/>
        <w:autoSpaceDN w:val="0"/>
        <w:adjustRightInd w:val="0"/>
        <w:spacing w:after="0" w:line="240" w:lineRule="auto"/>
        <w:jc w:val="center"/>
        <w:rPr>
          <w:rFonts w:asciiTheme="minorHAnsi" w:hAnsiTheme="minorHAnsi" w:cstheme="minorHAnsi"/>
          <w:b/>
          <w:bCs/>
          <w:sz w:val="20"/>
          <w:szCs w:val="20"/>
        </w:rPr>
      </w:pPr>
      <w:r w:rsidRPr="007431C9">
        <w:rPr>
          <w:rFonts w:asciiTheme="minorHAnsi" w:hAnsiTheme="minorHAnsi" w:cstheme="minorHAnsi"/>
          <w:b/>
          <w:bCs/>
          <w:sz w:val="20"/>
          <w:szCs w:val="20"/>
        </w:rPr>
        <w:t>do oddania do dyspozycji niezbędnych zasobów na potrzeby</w:t>
      </w:r>
    </w:p>
    <w:p w:rsidR="00F72232" w:rsidRDefault="001C2DA6" w:rsidP="00AD40A8">
      <w:pPr>
        <w:autoSpaceDE w:val="0"/>
        <w:autoSpaceDN w:val="0"/>
        <w:adjustRightInd w:val="0"/>
        <w:spacing w:after="120" w:line="240" w:lineRule="auto"/>
        <w:jc w:val="center"/>
        <w:rPr>
          <w:rFonts w:asciiTheme="minorHAnsi" w:hAnsiTheme="minorHAnsi" w:cstheme="minorHAnsi"/>
          <w:b/>
          <w:bCs/>
          <w:sz w:val="20"/>
          <w:szCs w:val="20"/>
        </w:rPr>
      </w:pPr>
      <w:r w:rsidRPr="007431C9">
        <w:rPr>
          <w:rFonts w:asciiTheme="minorHAnsi" w:hAnsiTheme="minorHAnsi" w:cstheme="minorHAnsi"/>
          <w:b/>
          <w:bCs/>
          <w:sz w:val="20"/>
          <w:szCs w:val="20"/>
        </w:rPr>
        <w:t>realizacji zamówienia</w:t>
      </w:r>
      <w:r w:rsidR="007431C9">
        <w:rPr>
          <w:rFonts w:asciiTheme="minorHAnsi" w:hAnsiTheme="minorHAnsi" w:cstheme="minorHAnsi"/>
          <w:b/>
          <w:bCs/>
          <w:sz w:val="20"/>
          <w:szCs w:val="20"/>
        </w:rPr>
        <w:t xml:space="preserve"> pn.:</w:t>
      </w:r>
    </w:p>
    <w:p w:rsidR="007E097C" w:rsidRPr="007E097C" w:rsidRDefault="007E097C" w:rsidP="007E097C">
      <w:pPr>
        <w:spacing w:before="120" w:after="120" w:line="240" w:lineRule="atLeast"/>
        <w:jc w:val="center"/>
        <w:rPr>
          <w:rFonts w:asciiTheme="minorHAnsi" w:hAnsiTheme="minorHAnsi" w:cstheme="minorHAnsi"/>
          <w:b/>
          <w:sz w:val="20"/>
          <w:szCs w:val="20"/>
        </w:rPr>
      </w:pPr>
      <w:bookmarkStart w:id="0" w:name="_Hlk210298469"/>
      <w:r w:rsidRPr="007E097C">
        <w:rPr>
          <w:rFonts w:asciiTheme="minorHAnsi" w:eastAsia="Calibri" w:hAnsiTheme="minorHAnsi" w:cstheme="minorHAnsi"/>
          <w:b/>
          <w:bCs/>
          <w:sz w:val="20"/>
          <w:szCs w:val="20"/>
        </w:rPr>
        <w:t xml:space="preserve">„Zakup </w:t>
      </w:r>
      <w:r w:rsidR="003769B9">
        <w:rPr>
          <w:rFonts w:asciiTheme="minorHAnsi" w:eastAsia="Calibri" w:hAnsiTheme="minorHAnsi" w:cstheme="minorHAnsi"/>
          <w:b/>
          <w:bCs/>
          <w:sz w:val="20"/>
          <w:szCs w:val="20"/>
        </w:rPr>
        <w:t xml:space="preserve">nowej </w:t>
      </w:r>
      <w:r w:rsidRPr="007E097C">
        <w:rPr>
          <w:rFonts w:asciiTheme="minorHAnsi" w:eastAsia="Calibri" w:hAnsiTheme="minorHAnsi" w:cstheme="minorHAnsi"/>
          <w:b/>
          <w:bCs/>
          <w:sz w:val="20"/>
          <w:szCs w:val="20"/>
        </w:rPr>
        <w:t>koparki kołowej obrotowej”</w:t>
      </w:r>
      <w:r w:rsidRPr="007E097C">
        <w:rPr>
          <w:rFonts w:asciiTheme="minorHAnsi" w:hAnsiTheme="minorHAnsi" w:cstheme="minorHAnsi"/>
          <w:b/>
          <w:sz w:val="20"/>
          <w:szCs w:val="20"/>
        </w:rPr>
        <w:t xml:space="preserve"> </w:t>
      </w:r>
    </w:p>
    <w:bookmarkEnd w:id="0"/>
    <w:p w:rsidR="00AD751A" w:rsidRPr="007431C9" w:rsidRDefault="001C2DA6" w:rsidP="00AD40A8">
      <w:pPr>
        <w:autoSpaceDE w:val="0"/>
        <w:autoSpaceDN w:val="0"/>
        <w:adjustRightInd w:val="0"/>
        <w:spacing w:after="120" w:line="240" w:lineRule="auto"/>
        <w:rPr>
          <w:rFonts w:asciiTheme="minorHAnsi" w:hAnsiTheme="minorHAnsi" w:cstheme="minorHAnsi"/>
          <w:sz w:val="20"/>
          <w:szCs w:val="20"/>
        </w:rPr>
      </w:pPr>
      <w:r w:rsidRPr="007431C9">
        <w:rPr>
          <w:rFonts w:asciiTheme="minorHAnsi" w:hAnsiTheme="minorHAnsi" w:cstheme="minorHAnsi"/>
          <w:sz w:val="20"/>
          <w:szCs w:val="20"/>
        </w:rPr>
        <w:t xml:space="preserve">Ja(/My) niżej podpisany(/ni) </w:t>
      </w:r>
    </w:p>
    <w:p w:rsidR="00AD751A" w:rsidRPr="007431C9" w:rsidRDefault="001C2DA6" w:rsidP="00C80C8B">
      <w:pPr>
        <w:autoSpaceDE w:val="0"/>
        <w:autoSpaceDN w:val="0"/>
        <w:adjustRightInd w:val="0"/>
        <w:spacing w:after="0" w:line="240" w:lineRule="auto"/>
        <w:rPr>
          <w:rFonts w:asciiTheme="minorHAnsi" w:hAnsiTheme="minorHAnsi" w:cstheme="minorHAnsi"/>
          <w:sz w:val="20"/>
          <w:szCs w:val="20"/>
        </w:rPr>
      </w:pPr>
      <w:r w:rsidRPr="007431C9">
        <w:rPr>
          <w:rFonts w:asciiTheme="minorHAnsi" w:hAnsiTheme="minorHAnsi" w:cstheme="minorHAnsi"/>
          <w:sz w:val="20"/>
          <w:szCs w:val="20"/>
        </w:rPr>
        <w:t>………………….……………..……</w:t>
      </w:r>
      <w:r w:rsidR="00C90EC2" w:rsidRPr="007431C9">
        <w:rPr>
          <w:rFonts w:asciiTheme="minorHAnsi" w:hAnsiTheme="minorHAnsi" w:cstheme="minorHAnsi"/>
          <w:sz w:val="20"/>
          <w:szCs w:val="20"/>
        </w:rPr>
        <w:t>…</w:t>
      </w:r>
      <w:r w:rsidR="00656AB7" w:rsidRPr="007431C9">
        <w:rPr>
          <w:rFonts w:asciiTheme="minorHAnsi" w:hAnsiTheme="minorHAnsi" w:cstheme="minorHAnsi"/>
          <w:sz w:val="20"/>
          <w:szCs w:val="20"/>
        </w:rPr>
        <w:t>…………………………..</w:t>
      </w:r>
      <w:r w:rsidR="00C90EC2" w:rsidRPr="007431C9">
        <w:rPr>
          <w:rFonts w:asciiTheme="minorHAnsi" w:hAnsiTheme="minorHAnsi" w:cstheme="minorHAnsi"/>
          <w:sz w:val="20"/>
          <w:szCs w:val="20"/>
        </w:rPr>
        <w:t>…</w:t>
      </w:r>
      <w:bookmarkStart w:id="1" w:name="_GoBack"/>
      <w:bookmarkEnd w:id="1"/>
      <w:r w:rsidR="00C90EC2" w:rsidRPr="007431C9">
        <w:rPr>
          <w:rFonts w:asciiTheme="minorHAnsi" w:hAnsiTheme="minorHAnsi" w:cstheme="minorHAnsi"/>
          <w:sz w:val="20"/>
          <w:szCs w:val="20"/>
        </w:rPr>
        <w:t>…...</w:t>
      </w:r>
      <w:r w:rsidRPr="007431C9">
        <w:rPr>
          <w:rFonts w:asciiTheme="minorHAnsi" w:hAnsiTheme="minorHAnsi" w:cstheme="minorHAnsi"/>
          <w:sz w:val="20"/>
          <w:szCs w:val="20"/>
        </w:rPr>
        <w:t xml:space="preserve">………… </w:t>
      </w:r>
    </w:p>
    <w:p w:rsidR="00AD751A" w:rsidRPr="009A1A56" w:rsidRDefault="00AD751A" w:rsidP="00AD751A">
      <w:pPr>
        <w:autoSpaceDE w:val="0"/>
        <w:autoSpaceDN w:val="0"/>
        <w:adjustRightInd w:val="0"/>
        <w:spacing w:after="0" w:line="240" w:lineRule="auto"/>
        <w:rPr>
          <w:rFonts w:asciiTheme="minorHAnsi" w:hAnsiTheme="minorHAnsi" w:cstheme="minorHAnsi"/>
          <w:i/>
          <w:iCs/>
          <w:sz w:val="16"/>
          <w:szCs w:val="16"/>
        </w:rPr>
      </w:pPr>
      <w:r w:rsidRPr="009A1A56">
        <w:rPr>
          <w:rFonts w:asciiTheme="minorHAnsi" w:hAnsiTheme="minorHAnsi" w:cstheme="minorHAnsi"/>
          <w:i/>
          <w:iCs/>
          <w:sz w:val="16"/>
          <w:szCs w:val="16"/>
        </w:rPr>
        <w:t>(imię i nazwisko składającego oświadczenie)</w:t>
      </w:r>
    </w:p>
    <w:p w:rsidR="00F72232" w:rsidRPr="007C64D8" w:rsidRDefault="00A5215C" w:rsidP="00AD40A8">
      <w:pPr>
        <w:autoSpaceDE w:val="0"/>
        <w:autoSpaceDN w:val="0"/>
        <w:adjustRightInd w:val="0"/>
        <w:spacing w:after="120" w:line="240" w:lineRule="auto"/>
        <w:rPr>
          <w:rFonts w:asciiTheme="minorHAnsi" w:hAnsiTheme="minorHAnsi" w:cstheme="minorHAnsi"/>
          <w:sz w:val="20"/>
          <w:szCs w:val="20"/>
        </w:rPr>
      </w:pPr>
      <w:r w:rsidRPr="007431C9">
        <w:rPr>
          <w:rFonts w:asciiTheme="minorHAnsi" w:hAnsiTheme="minorHAnsi" w:cstheme="minorHAnsi"/>
          <w:sz w:val="20"/>
          <w:szCs w:val="20"/>
        </w:rPr>
        <w:br/>
      </w:r>
      <w:r w:rsidR="001C2DA6" w:rsidRPr="007431C9">
        <w:rPr>
          <w:rFonts w:asciiTheme="minorHAnsi" w:hAnsiTheme="minorHAnsi" w:cstheme="minorHAnsi"/>
          <w:sz w:val="20"/>
          <w:szCs w:val="20"/>
        </w:rPr>
        <w:t>będąc upoważnionymi do reprezentowania:</w:t>
      </w:r>
    </w:p>
    <w:p w:rsidR="00F72232" w:rsidRPr="007431C9" w:rsidRDefault="001C2DA6" w:rsidP="00C80C8B">
      <w:pPr>
        <w:autoSpaceDE w:val="0"/>
        <w:autoSpaceDN w:val="0"/>
        <w:adjustRightInd w:val="0"/>
        <w:spacing w:after="0" w:line="240" w:lineRule="auto"/>
        <w:jc w:val="both"/>
        <w:rPr>
          <w:rFonts w:asciiTheme="minorHAnsi" w:hAnsiTheme="minorHAnsi" w:cstheme="minorHAnsi"/>
          <w:sz w:val="20"/>
          <w:szCs w:val="20"/>
        </w:rPr>
      </w:pPr>
      <w:r w:rsidRPr="007431C9">
        <w:rPr>
          <w:rFonts w:asciiTheme="minorHAnsi" w:hAnsiTheme="minorHAnsi" w:cstheme="minorHAnsi"/>
          <w:sz w:val="20"/>
          <w:szCs w:val="20"/>
        </w:rPr>
        <w:t>…………………………….………………………………….……………………</w:t>
      </w:r>
      <w:r w:rsidR="00656AB7" w:rsidRPr="007431C9">
        <w:rPr>
          <w:rFonts w:asciiTheme="minorHAnsi" w:hAnsiTheme="minorHAnsi" w:cstheme="minorHAnsi"/>
          <w:sz w:val="20"/>
          <w:szCs w:val="20"/>
        </w:rPr>
        <w:t>……………………………………….</w:t>
      </w:r>
      <w:r w:rsidRPr="007431C9">
        <w:rPr>
          <w:rFonts w:asciiTheme="minorHAnsi" w:hAnsiTheme="minorHAnsi" w:cstheme="minorHAnsi"/>
          <w:sz w:val="20"/>
          <w:szCs w:val="20"/>
        </w:rPr>
        <w:t>……</w:t>
      </w:r>
    </w:p>
    <w:p w:rsidR="00F72232" w:rsidRPr="009A1A56" w:rsidRDefault="001C2DA6" w:rsidP="00AD751A">
      <w:pPr>
        <w:autoSpaceDE w:val="0"/>
        <w:autoSpaceDN w:val="0"/>
        <w:adjustRightInd w:val="0"/>
        <w:spacing w:after="0" w:line="240" w:lineRule="auto"/>
        <w:rPr>
          <w:rFonts w:asciiTheme="minorHAnsi" w:hAnsiTheme="minorHAnsi" w:cstheme="minorHAnsi"/>
          <w:i/>
          <w:iCs/>
          <w:sz w:val="16"/>
          <w:szCs w:val="16"/>
        </w:rPr>
      </w:pPr>
      <w:r w:rsidRPr="009A1A56">
        <w:rPr>
          <w:rFonts w:asciiTheme="minorHAnsi" w:hAnsiTheme="minorHAnsi" w:cstheme="minorHAnsi"/>
          <w:i/>
          <w:iCs/>
          <w:sz w:val="16"/>
          <w:szCs w:val="16"/>
        </w:rPr>
        <w:t>(nazwa i adres podmiotu oddającego do dyspozycji zasoby)</w:t>
      </w:r>
    </w:p>
    <w:p w:rsidR="00F72232" w:rsidRPr="007431C9" w:rsidRDefault="00F72232" w:rsidP="00C80C8B">
      <w:pPr>
        <w:autoSpaceDE w:val="0"/>
        <w:autoSpaceDN w:val="0"/>
        <w:adjustRightInd w:val="0"/>
        <w:spacing w:after="0" w:line="240" w:lineRule="auto"/>
        <w:jc w:val="both"/>
        <w:rPr>
          <w:rFonts w:ascii="Times New Roman" w:hAnsi="Times New Roman"/>
          <w:sz w:val="20"/>
          <w:szCs w:val="20"/>
        </w:rPr>
      </w:pPr>
    </w:p>
    <w:p w:rsidR="00F72232" w:rsidRPr="007431C9" w:rsidRDefault="001C2DA6" w:rsidP="00C80C8B">
      <w:pPr>
        <w:autoSpaceDE w:val="0"/>
        <w:autoSpaceDN w:val="0"/>
        <w:adjustRightInd w:val="0"/>
        <w:spacing w:after="0" w:line="240" w:lineRule="auto"/>
        <w:jc w:val="center"/>
        <w:rPr>
          <w:rFonts w:asciiTheme="minorHAnsi" w:hAnsiTheme="minorHAnsi" w:cstheme="minorHAnsi"/>
          <w:sz w:val="20"/>
          <w:szCs w:val="20"/>
        </w:rPr>
      </w:pPr>
      <w:r w:rsidRPr="007431C9">
        <w:rPr>
          <w:rFonts w:asciiTheme="minorHAnsi" w:hAnsiTheme="minorHAnsi" w:cstheme="minorHAnsi"/>
          <w:b/>
          <w:bCs/>
          <w:sz w:val="20"/>
          <w:szCs w:val="20"/>
        </w:rPr>
        <w:t>oświadczamy</w:t>
      </w:r>
      <w:r w:rsidRPr="007431C9">
        <w:rPr>
          <w:rFonts w:asciiTheme="minorHAnsi" w:hAnsiTheme="minorHAnsi" w:cstheme="minorHAnsi"/>
          <w:sz w:val="20"/>
          <w:szCs w:val="20"/>
        </w:rPr>
        <w:t>,</w:t>
      </w:r>
    </w:p>
    <w:p w:rsidR="00F72232" w:rsidRPr="007431C9" w:rsidRDefault="00F72232" w:rsidP="00C80C8B">
      <w:pPr>
        <w:autoSpaceDE w:val="0"/>
        <w:autoSpaceDN w:val="0"/>
        <w:adjustRightInd w:val="0"/>
        <w:spacing w:after="0" w:line="240" w:lineRule="auto"/>
        <w:rPr>
          <w:rFonts w:asciiTheme="minorHAnsi" w:hAnsiTheme="minorHAnsi" w:cstheme="minorHAnsi"/>
          <w:sz w:val="20"/>
          <w:szCs w:val="20"/>
        </w:rPr>
      </w:pPr>
    </w:p>
    <w:p w:rsidR="00F72232" w:rsidRPr="007431C9" w:rsidRDefault="001C2DA6" w:rsidP="00C80C8B">
      <w:pPr>
        <w:autoSpaceDE w:val="0"/>
        <w:autoSpaceDN w:val="0"/>
        <w:adjustRightInd w:val="0"/>
        <w:spacing w:after="0" w:line="240" w:lineRule="auto"/>
        <w:jc w:val="both"/>
        <w:rPr>
          <w:rFonts w:asciiTheme="minorHAnsi" w:hAnsiTheme="minorHAnsi" w:cstheme="minorHAnsi"/>
          <w:sz w:val="20"/>
          <w:szCs w:val="20"/>
        </w:rPr>
      </w:pPr>
      <w:r w:rsidRPr="007431C9">
        <w:rPr>
          <w:rFonts w:asciiTheme="minorHAnsi" w:hAnsiTheme="minorHAnsi" w:cstheme="minorHAnsi"/>
          <w:sz w:val="20"/>
          <w:szCs w:val="20"/>
        </w:rPr>
        <w:t xml:space="preserve">że wyżej wymieniony podmiot, stosownie do art. 118 </w:t>
      </w:r>
      <w:r w:rsidR="004D2E63">
        <w:rPr>
          <w:rFonts w:asciiTheme="minorHAnsi" w:hAnsiTheme="minorHAnsi" w:cstheme="minorHAnsi"/>
          <w:sz w:val="20"/>
          <w:szCs w:val="20"/>
        </w:rPr>
        <w:t>U</w:t>
      </w:r>
      <w:r w:rsidRPr="007431C9">
        <w:rPr>
          <w:rFonts w:asciiTheme="minorHAnsi" w:hAnsiTheme="minorHAnsi" w:cstheme="minorHAnsi"/>
          <w:sz w:val="20"/>
          <w:szCs w:val="20"/>
        </w:rPr>
        <w:t>stawy z dnia 11 września 2019r. – Prawo zamówień publicznych (</w:t>
      </w:r>
      <w:proofErr w:type="spellStart"/>
      <w:r w:rsidR="00CC3023">
        <w:rPr>
          <w:rFonts w:asciiTheme="minorHAnsi" w:hAnsiTheme="minorHAnsi" w:cstheme="minorHAnsi"/>
          <w:sz w:val="20"/>
          <w:szCs w:val="20"/>
        </w:rPr>
        <w:t>t.j</w:t>
      </w:r>
      <w:proofErr w:type="spellEnd"/>
      <w:r w:rsidR="00CC3023">
        <w:rPr>
          <w:rFonts w:asciiTheme="minorHAnsi" w:hAnsiTheme="minorHAnsi" w:cstheme="minorHAnsi"/>
          <w:sz w:val="20"/>
          <w:szCs w:val="20"/>
        </w:rPr>
        <w:t xml:space="preserve">. </w:t>
      </w:r>
      <w:r w:rsidRPr="007431C9">
        <w:rPr>
          <w:rFonts w:asciiTheme="minorHAnsi" w:hAnsiTheme="minorHAnsi" w:cstheme="minorHAnsi"/>
          <w:sz w:val="20"/>
          <w:szCs w:val="20"/>
        </w:rPr>
        <w:t>Dz.U.</w:t>
      </w:r>
      <w:r w:rsidR="00CC3023">
        <w:rPr>
          <w:rFonts w:asciiTheme="minorHAnsi" w:hAnsiTheme="minorHAnsi" w:cstheme="minorHAnsi"/>
          <w:sz w:val="20"/>
          <w:szCs w:val="20"/>
        </w:rPr>
        <w:t xml:space="preserve"> z </w:t>
      </w:r>
      <w:r w:rsidRPr="007431C9">
        <w:rPr>
          <w:rFonts w:asciiTheme="minorHAnsi" w:hAnsiTheme="minorHAnsi" w:cstheme="minorHAnsi"/>
          <w:sz w:val="20"/>
          <w:szCs w:val="20"/>
        </w:rPr>
        <w:t>202</w:t>
      </w:r>
      <w:r w:rsidR="0003067A" w:rsidRPr="007431C9">
        <w:rPr>
          <w:rFonts w:asciiTheme="minorHAnsi" w:hAnsiTheme="minorHAnsi" w:cstheme="minorHAnsi"/>
          <w:sz w:val="20"/>
          <w:szCs w:val="20"/>
        </w:rPr>
        <w:t>4</w:t>
      </w:r>
      <w:r w:rsidR="00CC3023">
        <w:rPr>
          <w:rFonts w:asciiTheme="minorHAnsi" w:hAnsiTheme="minorHAnsi" w:cstheme="minorHAnsi"/>
          <w:sz w:val="20"/>
          <w:szCs w:val="20"/>
        </w:rPr>
        <w:t>r</w:t>
      </w:r>
      <w:r w:rsidR="0003067A" w:rsidRPr="007431C9">
        <w:rPr>
          <w:rFonts w:asciiTheme="minorHAnsi" w:hAnsiTheme="minorHAnsi" w:cstheme="minorHAnsi"/>
          <w:sz w:val="20"/>
          <w:szCs w:val="20"/>
        </w:rPr>
        <w:t>.</w:t>
      </w:r>
      <w:r w:rsidR="00CC3023">
        <w:rPr>
          <w:rFonts w:asciiTheme="minorHAnsi" w:hAnsiTheme="minorHAnsi" w:cstheme="minorHAnsi"/>
          <w:sz w:val="20"/>
          <w:szCs w:val="20"/>
        </w:rPr>
        <w:t xml:space="preserve"> poz. </w:t>
      </w:r>
      <w:r w:rsidR="0003067A" w:rsidRPr="007431C9">
        <w:rPr>
          <w:rFonts w:asciiTheme="minorHAnsi" w:hAnsiTheme="minorHAnsi" w:cstheme="minorHAnsi"/>
          <w:sz w:val="20"/>
          <w:szCs w:val="20"/>
        </w:rPr>
        <w:t>1320</w:t>
      </w:r>
      <w:r w:rsidR="00CC3023">
        <w:rPr>
          <w:rFonts w:asciiTheme="minorHAnsi" w:hAnsiTheme="minorHAnsi" w:cstheme="minorHAnsi"/>
          <w:sz w:val="20"/>
          <w:szCs w:val="20"/>
        </w:rPr>
        <w:t xml:space="preserve"> z</w:t>
      </w:r>
      <w:r w:rsidR="004D2E63">
        <w:rPr>
          <w:rFonts w:asciiTheme="minorHAnsi" w:hAnsiTheme="minorHAnsi" w:cstheme="minorHAnsi"/>
          <w:sz w:val="20"/>
          <w:szCs w:val="20"/>
        </w:rPr>
        <w:t xml:space="preserve"> </w:t>
      </w:r>
      <w:proofErr w:type="spellStart"/>
      <w:r w:rsidR="004D2E63">
        <w:rPr>
          <w:rFonts w:asciiTheme="minorHAnsi" w:hAnsiTheme="minorHAnsi" w:cstheme="minorHAnsi"/>
          <w:sz w:val="20"/>
          <w:szCs w:val="20"/>
        </w:rPr>
        <w:t>późn</w:t>
      </w:r>
      <w:proofErr w:type="spellEnd"/>
      <w:r w:rsidR="004D2E63">
        <w:rPr>
          <w:rFonts w:asciiTheme="minorHAnsi" w:hAnsiTheme="minorHAnsi" w:cstheme="minorHAnsi"/>
          <w:sz w:val="20"/>
          <w:szCs w:val="20"/>
        </w:rPr>
        <w:t>.</w:t>
      </w:r>
      <w:r w:rsidR="00CC3023">
        <w:rPr>
          <w:rFonts w:asciiTheme="minorHAnsi" w:hAnsiTheme="minorHAnsi" w:cstheme="minorHAnsi"/>
          <w:sz w:val="20"/>
          <w:szCs w:val="20"/>
        </w:rPr>
        <w:t xml:space="preserve"> zm.</w:t>
      </w:r>
      <w:r w:rsidRPr="007431C9">
        <w:rPr>
          <w:rFonts w:asciiTheme="minorHAnsi" w:hAnsiTheme="minorHAnsi" w:cstheme="minorHAnsi"/>
          <w:sz w:val="20"/>
          <w:szCs w:val="20"/>
        </w:rPr>
        <w:t>), odda Wykonawcy</w:t>
      </w:r>
    </w:p>
    <w:p w:rsidR="00F72232" w:rsidRPr="007431C9" w:rsidRDefault="00F72232" w:rsidP="00C80C8B">
      <w:pPr>
        <w:autoSpaceDE w:val="0"/>
        <w:autoSpaceDN w:val="0"/>
        <w:adjustRightInd w:val="0"/>
        <w:spacing w:after="0" w:line="240" w:lineRule="auto"/>
        <w:jc w:val="both"/>
        <w:rPr>
          <w:rFonts w:ascii="Times New Roman" w:hAnsi="Times New Roman"/>
          <w:sz w:val="20"/>
          <w:szCs w:val="20"/>
        </w:rPr>
      </w:pPr>
    </w:p>
    <w:p w:rsidR="00F72232" w:rsidRPr="007431C9" w:rsidRDefault="001C2DA6" w:rsidP="00C80C8B">
      <w:pPr>
        <w:autoSpaceDE w:val="0"/>
        <w:autoSpaceDN w:val="0"/>
        <w:adjustRightInd w:val="0"/>
        <w:spacing w:after="0" w:line="240" w:lineRule="auto"/>
        <w:jc w:val="both"/>
        <w:rPr>
          <w:rFonts w:asciiTheme="minorHAnsi" w:hAnsiTheme="minorHAnsi" w:cstheme="minorHAnsi"/>
          <w:sz w:val="20"/>
          <w:szCs w:val="20"/>
        </w:rPr>
      </w:pPr>
      <w:r w:rsidRPr="007431C9">
        <w:rPr>
          <w:rFonts w:asciiTheme="minorHAnsi" w:hAnsiTheme="minorHAnsi" w:cstheme="minorHAnsi"/>
          <w:sz w:val="20"/>
          <w:szCs w:val="20"/>
        </w:rPr>
        <w:t>………………………………………</w:t>
      </w:r>
      <w:r w:rsidR="0015253D" w:rsidRPr="007431C9">
        <w:rPr>
          <w:rFonts w:asciiTheme="minorHAnsi" w:hAnsiTheme="minorHAnsi" w:cstheme="minorHAnsi"/>
          <w:sz w:val="20"/>
          <w:szCs w:val="20"/>
        </w:rPr>
        <w:t>..</w:t>
      </w:r>
      <w:r w:rsidRPr="007431C9">
        <w:rPr>
          <w:rFonts w:asciiTheme="minorHAnsi" w:hAnsiTheme="minorHAnsi" w:cstheme="minorHAnsi"/>
          <w:sz w:val="20"/>
          <w:szCs w:val="20"/>
        </w:rPr>
        <w:t>…………………</w:t>
      </w:r>
      <w:r w:rsidR="00656AB7" w:rsidRPr="007431C9">
        <w:rPr>
          <w:rFonts w:asciiTheme="minorHAnsi" w:hAnsiTheme="minorHAnsi" w:cstheme="minorHAnsi"/>
          <w:sz w:val="20"/>
          <w:szCs w:val="20"/>
        </w:rPr>
        <w:t>……………………………………..</w:t>
      </w:r>
      <w:r w:rsidRPr="007431C9">
        <w:rPr>
          <w:rFonts w:asciiTheme="minorHAnsi" w:hAnsiTheme="minorHAnsi" w:cstheme="minorHAnsi"/>
          <w:sz w:val="20"/>
          <w:szCs w:val="20"/>
        </w:rPr>
        <w:t>………....……………………</w:t>
      </w:r>
    </w:p>
    <w:p w:rsidR="00F72232" w:rsidRPr="009A1A56" w:rsidRDefault="001C2DA6" w:rsidP="00C80C8B">
      <w:pPr>
        <w:autoSpaceDE w:val="0"/>
        <w:autoSpaceDN w:val="0"/>
        <w:adjustRightInd w:val="0"/>
        <w:spacing w:after="0" w:line="240" w:lineRule="auto"/>
        <w:jc w:val="center"/>
        <w:rPr>
          <w:rFonts w:asciiTheme="minorHAnsi" w:hAnsiTheme="minorHAnsi" w:cstheme="minorHAnsi"/>
          <w:i/>
          <w:iCs/>
          <w:sz w:val="16"/>
          <w:szCs w:val="16"/>
        </w:rPr>
      </w:pPr>
      <w:r w:rsidRPr="009A1A56">
        <w:rPr>
          <w:rFonts w:asciiTheme="minorHAnsi" w:hAnsiTheme="minorHAnsi" w:cstheme="minorHAnsi"/>
          <w:i/>
          <w:iCs/>
          <w:sz w:val="16"/>
          <w:szCs w:val="16"/>
        </w:rPr>
        <w:t>(nazwa i adres Wykonawcy składającego ofertę)</w:t>
      </w:r>
    </w:p>
    <w:p w:rsidR="00F72232" w:rsidRPr="007431C9" w:rsidRDefault="00F72232" w:rsidP="00C80C8B">
      <w:pPr>
        <w:autoSpaceDE w:val="0"/>
        <w:autoSpaceDN w:val="0"/>
        <w:adjustRightInd w:val="0"/>
        <w:spacing w:after="0" w:line="240" w:lineRule="auto"/>
        <w:jc w:val="both"/>
        <w:rPr>
          <w:rFonts w:ascii="Times New Roman" w:hAnsi="Times New Roman"/>
          <w:sz w:val="20"/>
          <w:szCs w:val="20"/>
        </w:rPr>
      </w:pPr>
    </w:p>
    <w:p w:rsidR="00F72232" w:rsidRPr="007431C9" w:rsidRDefault="001C2DA6" w:rsidP="00C80C8B">
      <w:pPr>
        <w:autoSpaceDE w:val="0"/>
        <w:autoSpaceDN w:val="0"/>
        <w:adjustRightInd w:val="0"/>
        <w:spacing w:after="0" w:line="240" w:lineRule="auto"/>
        <w:rPr>
          <w:rFonts w:asciiTheme="minorHAnsi" w:hAnsiTheme="minorHAnsi" w:cstheme="minorHAnsi"/>
          <w:sz w:val="20"/>
          <w:szCs w:val="20"/>
        </w:rPr>
      </w:pPr>
      <w:r w:rsidRPr="007431C9">
        <w:rPr>
          <w:rFonts w:asciiTheme="minorHAnsi" w:hAnsiTheme="minorHAnsi" w:cstheme="minorHAnsi"/>
          <w:sz w:val="20"/>
          <w:szCs w:val="20"/>
        </w:rPr>
        <w:t>do dyspozycji niezbędne zasoby</w:t>
      </w:r>
      <w:r w:rsidRPr="007431C9">
        <w:rPr>
          <w:rFonts w:asciiTheme="minorHAnsi" w:hAnsiTheme="minorHAnsi" w:cstheme="minorHAnsi"/>
          <w:sz w:val="20"/>
          <w:szCs w:val="20"/>
          <w:vertAlign w:val="superscript"/>
        </w:rPr>
        <w:t>1</w:t>
      </w:r>
      <w:r w:rsidR="00AD751A" w:rsidRPr="007431C9">
        <w:rPr>
          <w:rFonts w:asciiTheme="minorHAnsi" w:hAnsiTheme="minorHAnsi" w:cstheme="minorHAnsi"/>
          <w:sz w:val="20"/>
          <w:szCs w:val="20"/>
          <w:vertAlign w:val="superscript"/>
        </w:rPr>
        <w:t xml:space="preserve"> </w:t>
      </w:r>
      <w:r w:rsidRPr="007431C9">
        <w:rPr>
          <w:rFonts w:asciiTheme="minorHAnsi" w:hAnsiTheme="minorHAnsi" w:cstheme="minorHAnsi"/>
          <w:sz w:val="20"/>
          <w:szCs w:val="20"/>
        </w:rPr>
        <w:t>…………………………………………</w:t>
      </w:r>
      <w:r w:rsidR="0015253D" w:rsidRPr="007431C9">
        <w:rPr>
          <w:rFonts w:asciiTheme="minorHAnsi" w:hAnsiTheme="minorHAnsi" w:cstheme="minorHAnsi"/>
          <w:sz w:val="20"/>
          <w:szCs w:val="20"/>
        </w:rPr>
        <w:t>…………</w:t>
      </w:r>
      <w:r w:rsidR="00656AB7" w:rsidRPr="007431C9">
        <w:rPr>
          <w:rFonts w:asciiTheme="minorHAnsi" w:hAnsiTheme="minorHAnsi" w:cstheme="minorHAnsi"/>
          <w:sz w:val="20"/>
          <w:szCs w:val="20"/>
        </w:rPr>
        <w:t>………………………………………</w:t>
      </w:r>
      <w:r w:rsidRPr="007431C9">
        <w:rPr>
          <w:rFonts w:asciiTheme="minorHAnsi" w:hAnsiTheme="minorHAnsi" w:cstheme="minorHAnsi"/>
          <w:sz w:val="20"/>
          <w:szCs w:val="20"/>
        </w:rPr>
        <w:t>…………………………………….</w:t>
      </w:r>
    </w:p>
    <w:p w:rsidR="00F72232" w:rsidRPr="009A1A56" w:rsidRDefault="001C2DA6" w:rsidP="00C80C8B">
      <w:pPr>
        <w:autoSpaceDE w:val="0"/>
        <w:autoSpaceDN w:val="0"/>
        <w:adjustRightInd w:val="0"/>
        <w:spacing w:after="0" w:line="240" w:lineRule="auto"/>
        <w:jc w:val="center"/>
        <w:rPr>
          <w:rFonts w:asciiTheme="minorHAnsi" w:hAnsiTheme="minorHAnsi" w:cstheme="minorHAnsi"/>
          <w:i/>
          <w:sz w:val="16"/>
          <w:szCs w:val="16"/>
        </w:rPr>
      </w:pPr>
      <w:r w:rsidRPr="009A1A56">
        <w:rPr>
          <w:rFonts w:asciiTheme="minorHAnsi" w:hAnsiTheme="minorHAnsi" w:cstheme="minorHAnsi"/>
          <w:i/>
          <w:iCs/>
          <w:sz w:val="16"/>
          <w:szCs w:val="16"/>
        </w:rPr>
        <w:t>(zakres udostępnianych zasobów)</w:t>
      </w:r>
    </w:p>
    <w:p w:rsidR="00F72232" w:rsidRPr="007431C9" w:rsidRDefault="00F72232" w:rsidP="00C80C8B">
      <w:pPr>
        <w:autoSpaceDE w:val="0"/>
        <w:autoSpaceDN w:val="0"/>
        <w:adjustRightInd w:val="0"/>
        <w:spacing w:after="0" w:line="240" w:lineRule="auto"/>
        <w:jc w:val="both"/>
        <w:rPr>
          <w:rFonts w:ascii="Times New Roman" w:hAnsi="Times New Roman"/>
          <w:sz w:val="20"/>
          <w:szCs w:val="20"/>
        </w:rPr>
      </w:pPr>
    </w:p>
    <w:p w:rsidR="00F72232" w:rsidRPr="007431C9" w:rsidRDefault="001C2DA6" w:rsidP="005F738E">
      <w:pPr>
        <w:autoSpaceDE w:val="0"/>
        <w:autoSpaceDN w:val="0"/>
        <w:adjustRightInd w:val="0"/>
        <w:spacing w:after="120" w:line="240" w:lineRule="auto"/>
        <w:jc w:val="both"/>
        <w:rPr>
          <w:rFonts w:asciiTheme="minorHAnsi" w:hAnsiTheme="minorHAnsi" w:cstheme="minorHAnsi"/>
          <w:sz w:val="20"/>
          <w:szCs w:val="20"/>
        </w:rPr>
      </w:pPr>
      <w:r w:rsidRPr="007431C9">
        <w:rPr>
          <w:rFonts w:asciiTheme="minorHAnsi" w:hAnsiTheme="minorHAnsi" w:cstheme="minorHAnsi"/>
          <w:sz w:val="20"/>
          <w:szCs w:val="20"/>
        </w:rPr>
        <w:t xml:space="preserve">na okres korzystania z nich przy wykonywaniu zamówienia pn. </w:t>
      </w:r>
    </w:p>
    <w:p w:rsidR="007E097C" w:rsidRPr="007E097C" w:rsidRDefault="007E097C" w:rsidP="007E097C">
      <w:pPr>
        <w:spacing w:before="120" w:after="120" w:line="240" w:lineRule="atLeast"/>
        <w:jc w:val="center"/>
        <w:rPr>
          <w:rFonts w:asciiTheme="minorHAnsi" w:hAnsiTheme="minorHAnsi" w:cstheme="minorHAnsi"/>
          <w:b/>
          <w:sz w:val="20"/>
          <w:szCs w:val="20"/>
        </w:rPr>
      </w:pPr>
      <w:r w:rsidRPr="007E097C">
        <w:rPr>
          <w:rFonts w:asciiTheme="minorHAnsi" w:eastAsia="Calibri" w:hAnsiTheme="minorHAnsi" w:cstheme="minorHAnsi"/>
          <w:b/>
          <w:bCs/>
          <w:sz w:val="20"/>
          <w:szCs w:val="20"/>
        </w:rPr>
        <w:t xml:space="preserve">„Zakup </w:t>
      </w:r>
      <w:r w:rsidR="003769B9">
        <w:rPr>
          <w:rFonts w:asciiTheme="minorHAnsi" w:eastAsia="Calibri" w:hAnsiTheme="minorHAnsi" w:cstheme="minorHAnsi"/>
          <w:b/>
          <w:bCs/>
          <w:sz w:val="20"/>
          <w:szCs w:val="20"/>
        </w:rPr>
        <w:t xml:space="preserve">nowej </w:t>
      </w:r>
      <w:r w:rsidRPr="007E097C">
        <w:rPr>
          <w:rFonts w:asciiTheme="minorHAnsi" w:eastAsia="Calibri" w:hAnsiTheme="minorHAnsi" w:cstheme="minorHAnsi"/>
          <w:b/>
          <w:bCs/>
          <w:sz w:val="20"/>
          <w:szCs w:val="20"/>
        </w:rPr>
        <w:t>koparki kołowej obrotowej”</w:t>
      </w:r>
      <w:r w:rsidRPr="007E097C">
        <w:rPr>
          <w:rFonts w:asciiTheme="minorHAnsi" w:hAnsiTheme="minorHAnsi" w:cstheme="minorHAnsi"/>
          <w:b/>
          <w:sz w:val="20"/>
          <w:szCs w:val="20"/>
        </w:rPr>
        <w:t xml:space="preserve"> </w:t>
      </w:r>
    </w:p>
    <w:p w:rsidR="00F72232" w:rsidRPr="007431C9" w:rsidRDefault="001C2DA6" w:rsidP="00AE6B51">
      <w:pPr>
        <w:autoSpaceDE w:val="0"/>
        <w:autoSpaceDN w:val="0"/>
        <w:adjustRightInd w:val="0"/>
        <w:spacing w:after="120" w:line="240" w:lineRule="auto"/>
        <w:jc w:val="both"/>
        <w:rPr>
          <w:rFonts w:asciiTheme="minorHAnsi" w:hAnsiTheme="minorHAnsi" w:cstheme="minorHAnsi"/>
          <w:sz w:val="20"/>
          <w:szCs w:val="20"/>
        </w:rPr>
      </w:pPr>
      <w:r w:rsidRPr="007431C9">
        <w:rPr>
          <w:rFonts w:asciiTheme="minorHAnsi" w:hAnsiTheme="minorHAnsi" w:cstheme="minorHAnsi"/>
          <w:sz w:val="20"/>
          <w:szCs w:val="20"/>
        </w:rPr>
        <w:t>na potrzeby realizacji ww</w:t>
      </w:r>
      <w:r w:rsidR="00AD40A8">
        <w:rPr>
          <w:rFonts w:asciiTheme="minorHAnsi" w:hAnsiTheme="minorHAnsi" w:cstheme="minorHAnsi"/>
          <w:sz w:val="20"/>
          <w:szCs w:val="20"/>
        </w:rPr>
        <w:t>.</w:t>
      </w:r>
      <w:r w:rsidRPr="007431C9">
        <w:rPr>
          <w:rFonts w:asciiTheme="minorHAnsi" w:hAnsiTheme="minorHAnsi" w:cstheme="minorHAnsi"/>
          <w:sz w:val="20"/>
          <w:szCs w:val="20"/>
        </w:rPr>
        <w:t xml:space="preserve"> zamówienia.</w:t>
      </w:r>
    </w:p>
    <w:p w:rsidR="00F72232" w:rsidRPr="007431C9" w:rsidRDefault="001C2DA6" w:rsidP="00C80C8B">
      <w:pPr>
        <w:autoSpaceDE w:val="0"/>
        <w:autoSpaceDN w:val="0"/>
        <w:adjustRightInd w:val="0"/>
        <w:spacing w:after="0" w:line="240" w:lineRule="auto"/>
        <w:jc w:val="both"/>
        <w:rPr>
          <w:rFonts w:asciiTheme="minorHAnsi" w:hAnsiTheme="minorHAnsi" w:cstheme="minorHAnsi"/>
          <w:sz w:val="20"/>
          <w:szCs w:val="20"/>
        </w:rPr>
      </w:pPr>
      <w:r w:rsidRPr="007431C9">
        <w:rPr>
          <w:rFonts w:asciiTheme="minorHAnsi" w:hAnsiTheme="minorHAnsi" w:cstheme="minorHAnsi"/>
          <w:sz w:val="20"/>
          <w:szCs w:val="20"/>
        </w:rPr>
        <w:t>Sposób wykorzystania ww</w:t>
      </w:r>
      <w:r w:rsidR="00AD40A8">
        <w:rPr>
          <w:rFonts w:asciiTheme="minorHAnsi" w:hAnsiTheme="minorHAnsi" w:cstheme="minorHAnsi"/>
          <w:sz w:val="20"/>
          <w:szCs w:val="20"/>
        </w:rPr>
        <w:t>.</w:t>
      </w:r>
      <w:r w:rsidRPr="007431C9">
        <w:rPr>
          <w:rFonts w:asciiTheme="minorHAnsi" w:hAnsiTheme="minorHAnsi" w:cstheme="minorHAnsi"/>
          <w:sz w:val="20"/>
          <w:szCs w:val="20"/>
        </w:rPr>
        <w:t xml:space="preserve"> zasobów przez </w:t>
      </w:r>
      <w:r w:rsidR="004E20F4">
        <w:rPr>
          <w:rFonts w:asciiTheme="minorHAnsi" w:hAnsiTheme="minorHAnsi" w:cstheme="minorHAnsi"/>
          <w:sz w:val="20"/>
          <w:szCs w:val="20"/>
        </w:rPr>
        <w:t>W</w:t>
      </w:r>
      <w:r w:rsidRPr="007431C9">
        <w:rPr>
          <w:rFonts w:asciiTheme="minorHAnsi" w:hAnsiTheme="minorHAnsi" w:cstheme="minorHAnsi"/>
          <w:sz w:val="20"/>
          <w:szCs w:val="20"/>
        </w:rPr>
        <w:t>ykonawcę przy wykonywaniu zamówienia to</w:t>
      </w:r>
      <w:r w:rsidRPr="007431C9">
        <w:rPr>
          <w:rFonts w:asciiTheme="minorHAnsi" w:hAnsiTheme="minorHAnsi" w:cstheme="minorHAnsi"/>
          <w:sz w:val="20"/>
          <w:szCs w:val="20"/>
          <w:vertAlign w:val="superscript"/>
        </w:rPr>
        <w:t>2</w:t>
      </w:r>
      <w:r w:rsidRPr="007431C9">
        <w:rPr>
          <w:rFonts w:asciiTheme="minorHAnsi" w:hAnsiTheme="minorHAnsi" w:cstheme="minorHAnsi"/>
          <w:sz w:val="20"/>
          <w:szCs w:val="20"/>
        </w:rPr>
        <w:t xml:space="preserve"> </w:t>
      </w:r>
    </w:p>
    <w:p w:rsidR="00F72232" w:rsidRPr="007431C9" w:rsidRDefault="001C2DA6" w:rsidP="00C80C8B">
      <w:pPr>
        <w:autoSpaceDE w:val="0"/>
        <w:autoSpaceDN w:val="0"/>
        <w:adjustRightInd w:val="0"/>
        <w:spacing w:after="0" w:line="240" w:lineRule="auto"/>
        <w:jc w:val="both"/>
        <w:rPr>
          <w:rFonts w:asciiTheme="minorHAnsi" w:hAnsiTheme="minorHAnsi" w:cstheme="minorHAnsi"/>
          <w:sz w:val="20"/>
          <w:szCs w:val="20"/>
        </w:rPr>
      </w:pPr>
      <w:r w:rsidRPr="007431C9">
        <w:rPr>
          <w:rFonts w:asciiTheme="minorHAnsi" w:hAnsiTheme="minorHAnsi" w:cstheme="minorHAnsi"/>
          <w:sz w:val="20"/>
          <w:szCs w:val="20"/>
        </w:rPr>
        <w:t>………………………………………………………</w:t>
      </w:r>
      <w:r w:rsidR="008E4B48" w:rsidRPr="007431C9">
        <w:rPr>
          <w:rFonts w:asciiTheme="minorHAnsi" w:hAnsiTheme="minorHAnsi" w:cstheme="minorHAnsi"/>
          <w:sz w:val="20"/>
          <w:szCs w:val="20"/>
        </w:rPr>
        <w:t>………..</w:t>
      </w:r>
      <w:r w:rsidRPr="007431C9">
        <w:rPr>
          <w:rFonts w:asciiTheme="minorHAnsi" w:hAnsiTheme="minorHAnsi" w:cstheme="minorHAnsi"/>
          <w:sz w:val="20"/>
          <w:szCs w:val="20"/>
        </w:rPr>
        <w:t>…………………………</w:t>
      </w:r>
      <w:r w:rsidR="00656AB7" w:rsidRPr="007431C9">
        <w:rPr>
          <w:rFonts w:asciiTheme="minorHAnsi" w:hAnsiTheme="minorHAnsi" w:cstheme="minorHAnsi"/>
          <w:sz w:val="20"/>
          <w:szCs w:val="20"/>
        </w:rPr>
        <w:t>………………………………………….</w:t>
      </w:r>
      <w:r w:rsidRPr="007431C9">
        <w:rPr>
          <w:rFonts w:asciiTheme="minorHAnsi" w:hAnsiTheme="minorHAnsi" w:cstheme="minorHAnsi"/>
          <w:sz w:val="20"/>
          <w:szCs w:val="20"/>
        </w:rPr>
        <w:t>………</w:t>
      </w:r>
      <w:r w:rsidR="008E4B48" w:rsidRPr="007431C9">
        <w:rPr>
          <w:rFonts w:asciiTheme="minorHAnsi" w:hAnsiTheme="minorHAnsi" w:cstheme="minorHAnsi"/>
          <w:sz w:val="20"/>
          <w:szCs w:val="20"/>
        </w:rPr>
        <w:t>.</w:t>
      </w:r>
    </w:p>
    <w:p w:rsidR="00F72232" w:rsidRPr="007431C9" w:rsidRDefault="001C2DA6" w:rsidP="00C80C8B">
      <w:pPr>
        <w:autoSpaceDE w:val="0"/>
        <w:autoSpaceDN w:val="0"/>
        <w:adjustRightInd w:val="0"/>
        <w:spacing w:after="0" w:line="240" w:lineRule="auto"/>
        <w:rPr>
          <w:rFonts w:asciiTheme="minorHAnsi" w:hAnsiTheme="minorHAnsi" w:cstheme="minorHAnsi"/>
          <w:sz w:val="20"/>
          <w:szCs w:val="20"/>
        </w:rPr>
      </w:pPr>
      <w:r w:rsidRPr="007431C9">
        <w:rPr>
          <w:rFonts w:asciiTheme="minorHAnsi" w:hAnsiTheme="minorHAnsi" w:cstheme="minorHAnsi"/>
          <w:sz w:val="20"/>
          <w:szCs w:val="20"/>
        </w:rPr>
        <w:t>Zakres zamówienia, który zamierzam realizować</w:t>
      </w:r>
      <w:r w:rsidRPr="007431C9">
        <w:rPr>
          <w:rFonts w:asciiTheme="minorHAnsi" w:hAnsiTheme="minorHAnsi" w:cstheme="minorHAnsi"/>
          <w:sz w:val="20"/>
          <w:szCs w:val="20"/>
          <w:vertAlign w:val="superscript"/>
        </w:rPr>
        <w:t>3</w:t>
      </w:r>
      <w:r w:rsidRPr="007431C9">
        <w:rPr>
          <w:rFonts w:asciiTheme="minorHAnsi" w:hAnsiTheme="minorHAnsi" w:cstheme="minorHAnsi"/>
          <w:sz w:val="20"/>
          <w:szCs w:val="20"/>
        </w:rPr>
        <w:t>……</w:t>
      </w:r>
      <w:r w:rsidR="008E4B48" w:rsidRPr="007431C9">
        <w:rPr>
          <w:rFonts w:asciiTheme="minorHAnsi" w:hAnsiTheme="minorHAnsi" w:cstheme="minorHAnsi"/>
          <w:sz w:val="20"/>
          <w:szCs w:val="20"/>
        </w:rPr>
        <w:t>….</w:t>
      </w:r>
      <w:r w:rsidRPr="007431C9">
        <w:rPr>
          <w:rFonts w:asciiTheme="minorHAnsi" w:hAnsiTheme="minorHAnsi" w:cstheme="minorHAnsi"/>
          <w:sz w:val="20"/>
          <w:szCs w:val="20"/>
        </w:rPr>
        <w:t>…………</w:t>
      </w:r>
      <w:r w:rsidR="008E4B48" w:rsidRPr="007431C9">
        <w:rPr>
          <w:rFonts w:asciiTheme="minorHAnsi" w:hAnsiTheme="minorHAnsi" w:cstheme="minorHAnsi"/>
          <w:sz w:val="20"/>
          <w:szCs w:val="20"/>
        </w:rPr>
        <w:t>…</w:t>
      </w:r>
      <w:r w:rsidR="00656AB7" w:rsidRPr="007431C9">
        <w:rPr>
          <w:rFonts w:asciiTheme="minorHAnsi" w:hAnsiTheme="minorHAnsi" w:cstheme="minorHAnsi"/>
          <w:sz w:val="20"/>
          <w:szCs w:val="20"/>
        </w:rPr>
        <w:t>…………………..</w:t>
      </w:r>
      <w:r w:rsidR="008E4B48" w:rsidRPr="007431C9">
        <w:rPr>
          <w:rFonts w:asciiTheme="minorHAnsi" w:hAnsiTheme="minorHAnsi" w:cstheme="minorHAnsi"/>
          <w:sz w:val="20"/>
          <w:szCs w:val="20"/>
        </w:rPr>
        <w:t>….</w:t>
      </w:r>
      <w:r w:rsidRPr="007431C9">
        <w:rPr>
          <w:rFonts w:asciiTheme="minorHAnsi" w:hAnsiTheme="minorHAnsi" w:cstheme="minorHAnsi"/>
          <w:sz w:val="20"/>
          <w:szCs w:val="20"/>
        </w:rPr>
        <w:t>……………………</w:t>
      </w:r>
    </w:p>
    <w:p w:rsidR="00F72232" w:rsidRPr="007431C9" w:rsidRDefault="0015253D" w:rsidP="00C80C8B">
      <w:pPr>
        <w:autoSpaceDE w:val="0"/>
        <w:autoSpaceDN w:val="0"/>
        <w:adjustRightInd w:val="0"/>
        <w:spacing w:after="0" w:line="240" w:lineRule="auto"/>
        <w:jc w:val="both"/>
        <w:rPr>
          <w:rFonts w:asciiTheme="minorHAnsi" w:hAnsiTheme="minorHAnsi" w:cstheme="minorHAnsi"/>
          <w:sz w:val="20"/>
          <w:szCs w:val="20"/>
        </w:rPr>
      </w:pPr>
      <w:r w:rsidRPr="007431C9">
        <w:rPr>
          <w:rFonts w:asciiTheme="minorHAnsi" w:hAnsiTheme="minorHAnsi" w:cstheme="minorHAnsi"/>
          <w:sz w:val="20"/>
          <w:szCs w:val="20"/>
        </w:rPr>
        <w:t>………………………………………………………………</w:t>
      </w:r>
      <w:r w:rsidR="008E4B48" w:rsidRPr="007431C9">
        <w:rPr>
          <w:rFonts w:asciiTheme="minorHAnsi" w:hAnsiTheme="minorHAnsi" w:cstheme="minorHAnsi"/>
          <w:sz w:val="20"/>
          <w:szCs w:val="20"/>
        </w:rPr>
        <w:t>………….</w:t>
      </w:r>
      <w:r w:rsidRPr="007431C9">
        <w:rPr>
          <w:rFonts w:asciiTheme="minorHAnsi" w:hAnsiTheme="minorHAnsi" w:cstheme="minorHAnsi"/>
          <w:sz w:val="20"/>
          <w:szCs w:val="20"/>
        </w:rPr>
        <w:t>…………………</w:t>
      </w:r>
      <w:r w:rsidR="00656AB7" w:rsidRPr="007431C9">
        <w:rPr>
          <w:rFonts w:asciiTheme="minorHAnsi" w:hAnsiTheme="minorHAnsi" w:cstheme="minorHAnsi"/>
          <w:sz w:val="20"/>
          <w:szCs w:val="20"/>
        </w:rPr>
        <w:t>………………………………</w:t>
      </w:r>
      <w:r w:rsidRPr="007431C9">
        <w:rPr>
          <w:rFonts w:asciiTheme="minorHAnsi" w:hAnsiTheme="minorHAnsi" w:cstheme="minorHAnsi"/>
          <w:sz w:val="20"/>
          <w:szCs w:val="20"/>
        </w:rPr>
        <w:t>…………………</w:t>
      </w:r>
    </w:p>
    <w:p w:rsidR="00B53F9F" w:rsidRPr="007431C9" w:rsidRDefault="001C2DA6" w:rsidP="00AD2A2A">
      <w:pPr>
        <w:autoSpaceDE w:val="0"/>
        <w:autoSpaceDN w:val="0"/>
        <w:adjustRightInd w:val="0"/>
        <w:spacing w:after="0" w:line="240" w:lineRule="auto"/>
        <w:rPr>
          <w:rFonts w:asciiTheme="minorHAnsi" w:hAnsiTheme="minorHAnsi" w:cstheme="minorHAnsi"/>
          <w:sz w:val="20"/>
          <w:szCs w:val="20"/>
        </w:rPr>
      </w:pPr>
      <w:r w:rsidRPr="007431C9">
        <w:rPr>
          <w:rFonts w:asciiTheme="minorHAnsi" w:hAnsiTheme="minorHAnsi" w:cstheme="minorHAnsi"/>
          <w:sz w:val="20"/>
          <w:szCs w:val="20"/>
        </w:rPr>
        <w:t xml:space="preserve">Charakteru stosunku, jaki będzie łączył nas z Wykonawcą </w:t>
      </w:r>
      <w:r w:rsidRPr="007431C9">
        <w:rPr>
          <w:rFonts w:asciiTheme="minorHAnsi" w:hAnsiTheme="minorHAnsi" w:cstheme="minorHAnsi"/>
          <w:sz w:val="20"/>
          <w:szCs w:val="20"/>
          <w:vertAlign w:val="superscript"/>
        </w:rPr>
        <w:t>4</w:t>
      </w:r>
      <w:r w:rsidRPr="007431C9">
        <w:rPr>
          <w:rFonts w:asciiTheme="minorHAnsi" w:hAnsiTheme="minorHAnsi" w:cstheme="minorHAnsi"/>
          <w:sz w:val="20"/>
          <w:szCs w:val="20"/>
        </w:rPr>
        <w:t xml:space="preserve"> ………………………………………………..………………………………</w:t>
      </w:r>
      <w:r w:rsidR="008E4B48" w:rsidRPr="007431C9">
        <w:rPr>
          <w:rFonts w:asciiTheme="minorHAnsi" w:hAnsiTheme="minorHAnsi" w:cstheme="minorHAnsi"/>
          <w:sz w:val="20"/>
          <w:szCs w:val="20"/>
        </w:rPr>
        <w:t>.</w:t>
      </w:r>
      <w:r w:rsidRPr="007431C9">
        <w:rPr>
          <w:rFonts w:asciiTheme="minorHAnsi" w:hAnsiTheme="minorHAnsi" w:cstheme="minorHAnsi"/>
          <w:sz w:val="20"/>
          <w:szCs w:val="20"/>
        </w:rPr>
        <w:t>…………</w:t>
      </w:r>
      <w:r w:rsidR="00656AB7" w:rsidRPr="007431C9">
        <w:rPr>
          <w:rFonts w:asciiTheme="minorHAnsi" w:hAnsiTheme="minorHAnsi" w:cstheme="minorHAnsi"/>
          <w:sz w:val="20"/>
          <w:szCs w:val="20"/>
        </w:rPr>
        <w:t>………………………………………..</w:t>
      </w:r>
      <w:r w:rsidRPr="007431C9">
        <w:rPr>
          <w:rFonts w:asciiTheme="minorHAnsi" w:hAnsiTheme="minorHAnsi" w:cstheme="minorHAnsi"/>
          <w:sz w:val="20"/>
          <w:szCs w:val="20"/>
        </w:rPr>
        <w:t>……</w:t>
      </w:r>
      <w:r w:rsidR="006F1F07">
        <w:rPr>
          <w:rFonts w:asciiTheme="minorHAnsi" w:hAnsiTheme="minorHAnsi" w:cstheme="minorHAnsi"/>
          <w:sz w:val="20"/>
          <w:szCs w:val="20"/>
        </w:rPr>
        <w:t>.</w:t>
      </w:r>
      <w:r w:rsidRPr="007431C9">
        <w:rPr>
          <w:rFonts w:asciiTheme="minorHAnsi" w:hAnsiTheme="minorHAnsi" w:cstheme="minorHAnsi"/>
          <w:sz w:val="20"/>
          <w:szCs w:val="20"/>
        </w:rPr>
        <w:t>…</w:t>
      </w:r>
    </w:p>
    <w:p w:rsidR="00B53F9F" w:rsidRPr="007431C9" w:rsidRDefault="00B53F9F" w:rsidP="00C80C8B">
      <w:pPr>
        <w:pStyle w:val="Akapitzlist"/>
        <w:ind w:left="0" w:right="85" w:hanging="142"/>
        <w:rPr>
          <w:rFonts w:asciiTheme="minorHAnsi" w:hAnsiTheme="minorHAnsi" w:cstheme="minorHAnsi"/>
          <w:b/>
          <w:sz w:val="20"/>
          <w:szCs w:val="20"/>
        </w:rPr>
      </w:pPr>
    </w:p>
    <w:p w:rsidR="00F72232" w:rsidRDefault="00860F43" w:rsidP="00007E28">
      <w:pPr>
        <w:pStyle w:val="Akapitzlist"/>
        <w:ind w:left="0" w:right="85" w:hanging="142"/>
        <w:rPr>
          <w:rFonts w:asciiTheme="minorHAnsi" w:hAnsiTheme="minorHAnsi" w:cstheme="minorHAnsi"/>
          <w:sz w:val="20"/>
          <w:szCs w:val="20"/>
        </w:rPr>
      </w:pPr>
      <w:r w:rsidRPr="007431C9">
        <w:rPr>
          <w:rFonts w:asciiTheme="minorHAnsi" w:hAnsiTheme="minorHAnsi" w:cstheme="minorHAnsi"/>
          <w:b/>
          <w:sz w:val="20"/>
          <w:szCs w:val="20"/>
        </w:rPr>
        <w:t xml:space="preserve"> Oświadczam</w:t>
      </w:r>
      <w:r w:rsidR="004E20F4">
        <w:rPr>
          <w:rFonts w:asciiTheme="minorHAnsi" w:hAnsiTheme="minorHAnsi" w:cstheme="minorHAnsi"/>
          <w:b/>
          <w:sz w:val="20"/>
          <w:szCs w:val="20"/>
        </w:rPr>
        <w:t>y</w:t>
      </w:r>
      <w:r w:rsidRPr="007431C9">
        <w:rPr>
          <w:rFonts w:asciiTheme="minorHAnsi" w:hAnsiTheme="minorHAnsi" w:cstheme="minorHAnsi"/>
          <w:b/>
          <w:sz w:val="20"/>
          <w:szCs w:val="20"/>
        </w:rPr>
        <w:t>,</w:t>
      </w:r>
      <w:r w:rsidRPr="007431C9">
        <w:rPr>
          <w:rFonts w:asciiTheme="minorHAnsi" w:hAnsiTheme="minorHAnsi" w:cstheme="minorHAnsi"/>
          <w:b/>
          <w:spacing w:val="1"/>
          <w:sz w:val="20"/>
          <w:szCs w:val="20"/>
        </w:rPr>
        <w:t xml:space="preserve"> </w:t>
      </w:r>
      <w:r w:rsidRPr="00007E28">
        <w:rPr>
          <w:rFonts w:asciiTheme="minorHAnsi" w:hAnsiTheme="minorHAnsi" w:cstheme="minorHAnsi"/>
          <w:sz w:val="20"/>
          <w:szCs w:val="20"/>
        </w:rPr>
        <w:t>że</w:t>
      </w:r>
      <w:r w:rsidRPr="00007E28">
        <w:rPr>
          <w:rFonts w:asciiTheme="minorHAnsi" w:hAnsiTheme="minorHAnsi" w:cstheme="minorHAnsi"/>
          <w:spacing w:val="1"/>
          <w:sz w:val="20"/>
          <w:szCs w:val="20"/>
        </w:rPr>
        <w:t xml:space="preserve"> </w:t>
      </w:r>
      <w:r w:rsidRPr="00007E28">
        <w:rPr>
          <w:rFonts w:asciiTheme="minorHAnsi" w:hAnsiTheme="minorHAnsi" w:cstheme="minorHAnsi"/>
          <w:sz w:val="20"/>
          <w:szCs w:val="20"/>
        </w:rPr>
        <w:t>złożyliśmy</w:t>
      </w:r>
      <w:r w:rsidRPr="00007E28">
        <w:rPr>
          <w:rFonts w:asciiTheme="minorHAnsi" w:hAnsiTheme="minorHAnsi" w:cstheme="minorHAnsi"/>
          <w:spacing w:val="1"/>
          <w:sz w:val="20"/>
          <w:szCs w:val="20"/>
        </w:rPr>
        <w:t xml:space="preserve"> </w:t>
      </w:r>
      <w:r w:rsidRPr="00007E28">
        <w:rPr>
          <w:rFonts w:asciiTheme="minorHAnsi" w:hAnsiTheme="minorHAnsi" w:cstheme="minorHAnsi"/>
          <w:sz w:val="20"/>
          <w:szCs w:val="20"/>
        </w:rPr>
        <w:t>oświadczenie</w:t>
      </w:r>
      <w:r w:rsidRPr="00007E28">
        <w:rPr>
          <w:rFonts w:asciiTheme="minorHAnsi" w:hAnsiTheme="minorHAnsi" w:cstheme="minorHAnsi"/>
          <w:spacing w:val="1"/>
          <w:sz w:val="20"/>
          <w:szCs w:val="20"/>
        </w:rPr>
        <w:t xml:space="preserve"> </w:t>
      </w:r>
      <w:r w:rsidRPr="00007E28">
        <w:rPr>
          <w:rFonts w:asciiTheme="minorHAnsi" w:hAnsiTheme="minorHAnsi" w:cstheme="minorHAnsi"/>
          <w:sz w:val="20"/>
          <w:szCs w:val="20"/>
        </w:rPr>
        <w:t>o</w:t>
      </w:r>
      <w:r w:rsidRPr="00007E28">
        <w:rPr>
          <w:rFonts w:asciiTheme="minorHAnsi" w:hAnsiTheme="minorHAnsi" w:cstheme="minorHAnsi"/>
          <w:spacing w:val="1"/>
          <w:sz w:val="20"/>
          <w:szCs w:val="20"/>
        </w:rPr>
        <w:t xml:space="preserve"> </w:t>
      </w:r>
      <w:r w:rsidRPr="00007E28">
        <w:rPr>
          <w:rFonts w:asciiTheme="minorHAnsi" w:hAnsiTheme="minorHAnsi" w:cstheme="minorHAnsi"/>
          <w:sz w:val="20"/>
          <w:szCs w:val="20"/>
        </w:rPr>
        <w:t>niepodleganiu</w:t>
      </w:r>
      <w:r w:rsidRPr="00007E28">
        <w:rPr>
          <w:rFonts w:asciiTheme="minorHAnsi" w:hAnsiTheme="minorHAnsi" w:cstheme="minorHAnsi"/>
          <w:spacing w:val="1"/>
          <w:sz w:val="20"/>
          <w:szCs w:val="20"/>
        </w:rPr>
        <w:t xml:space="preserve"> </w:t>
      </w:r>
      <w:r w:rsidRPr="00007E28">
        <w:rPr>
          <w:rFonts w:asciiTheme="minorHAnsi" w:hAnsiTheme="minorHAnsi" w:cstheme="minorHAnsi"/>
          <w:sz w:val="20"/>
          <w:szCs w:val="20"/>
        </w:rPr>
        <w:t>wykluczeniu</w:t>
      </w:r>
      <w:r w:rsidRPr="00007E28">
        <w:rPr>
          <w:rFonts w:asciiTheme="minorHAnsi" w:hAnsiTheme="minorHAnsi" w:cstheme="minorHAnsi"/>
          <w:spacing w:val="1"/>
          <w:sz w:val="20"/>
          <w:szCs w:val="20"/>
        </w:rPr>
        <w:t xml:space="preserve"> </w:t>
      </w:r>
      <w:r w:rsidRPr="00007E28">
        <w:rPr>
          <w:rFonts w:asciiTheme="minorHAnsi" w:hAnsiTheme="minorHAnsi" w:cstheme="minorHAnsi"/>
          <w:sz w:val="20"/>
          <w:szCs w:val="20"/>
        </w:rPr>
        <w:t>oraz</w:t>
      </w:r>
      <w:r w:rsidRPr="00007E28">
        <w:rPr>
          <w:rFonts w:asciiTheme="minorHAnsi" w:hAnsiTheme="minorHAnsi" w:cstheme="minorHAnsi"/>
          <w:spacing w:val="1"/>
          <w:sz w:val="20"/>
          <w:szCs w:val="20"/>
        </w:rPr>
        <w:t xml:space="preserve"> </w:t>
      </w:r>
      <w:r w:rsidRPr="00007E28">
        <w:rPr>
          <w:rFonts w:asciiTheme="minorHAnsi" w:hAnsiTheme="minorHAnsi" w:cstheme="minorHAnsi"/>
          <w:sz w:val="20"/>
          <w:szCs w:val="20"/>
        </w:rPr>
        <w:t>spełnianiu warunków udziału w postępowaniu, w zakresie w jakim udostępniamy nasze</w:t>
      </w:r>
      <w:r w:rsidRPr="00007E28">
        <w:rPr>
          <w:rFonts w:asciiTheme="minorHAnsi" w:hAnsiTheme="minorHAnsi" w:cstheme="minorHAnsi"/>
          <w:spacing w:val="1"/>
          <w:sz w:val="20"/>
          <w:szCs w:val="20"/>
        </w:rPr>
        <w:t xml:space="preserve"> </w:t>
      </w:r>
      <w:r w:rsidRPr="00007E28">
        <w:rPr>
          <w:rFonts w:asciiTheme="minorHAnsi" w:hAnsiTheme="minorHAnsi" w:cstheme="minorHAnsi"/>
          <w:sz w:val="20"/>
          <w:szCs w:val="20"/>
        </w:rPr>
        <w:t>zasoby.</w:t>
      </w:r>
    </w:p>
    <w:p w:rsidR="007C10E3" w:rsidRPr="00007E28" w:rsidRDefault="007C10E3" w:rsidP="00007E28">
      <w:pPr>
        <w:pStyle w:val="Akapitzlist"/>
        <w:ind w:left="0" w:right="85" w:hanging="142"/>
        <w:rPr>
          <w:rFonts w:asciiTheme="minorHAnsi" w:hAnsiTheme="minorHAnsi" w:cstheme="minorHAnsi"/>
          <w:sz w:val="20"/>
          <w:szCs w:val="20"/>
        </w:rPr>
      </w:pPr>
    </w:p>
    <w:p w:rsidR="00430BFF" w:rsidRPr="00430BFF" w:rsidRDefault="00EC5429" w:rsidP="00430BFF">
      <w:pPr>
        <w:widowControl w:val="0"/>
        <w:spacing w:after="0" w:line="240" w:lineRule="auto"/>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ab/>
      </w:r>
      <w:r>
        <w:rPr>
          <w:rFonts w:asciiTheme="minorHAnsi" w:hAnsiTheme="minorHAnsi" w:cstheme="minorHAnsi"/>
          <w:color w:val="000000"/>
          <w:sz w:val="20"/>
          <w:szCs w:val="20"/>
          <w:lang w:eastAsia="en-US"/>
        </w:rPr>
        <w:tab/>
      </w:r>
      <w:r>
        <w:rPr>
          <w:rFonts w:asciiTheme="minorHAnsi" w:hAnsiTheme="minorHAnsi" w:cstheme="minorHAnsi"/>
          <w:color w:val="000000"/>
          <w:sz w:val="20"/>
          <w:szCs w:val="20"/>
          <w:lang w:eastAsia="en-US"/>
        </w:rPr>
        <w:tab/>
      </w:r>
      <w:r>
        <w:rPr>
          <w:rFonts w:asciiTheme="minorHAnsi" w:hAnsiTheme="minorHAnsi" w:cstheme="minorHAnsi"/>
          <w:color w:val="000000"/>
          <w:sz w:val="20"/>
          <w:szCs w:val="20"/>
          <w:lang w:eastAsia="en-US"/>
        </w:rPr>
        <w:tab/>
      </w:r>
      <w:r>
        <w:rPr>
          <w:rFonts w:asciiTheme="minorHAnsi" w:hAnsiTheme="minorHAnsi" w:cstheme="minorHAnsi"/>
          <w:color w:val="000000"/>
          <w:sz w:val="20"/>
          <w:szCs w:val="20"/>
          <w:lang w:eastAsia="en-US"/>
        </w:rPr>
        <w:tab/>
      </w:r>
      <w:r w:rsidR="00430BFF" w:rsidRPr="00430BFF">
        <w:rPr>
          <w:rFonts w:asciiTheme="minorHAnsi" w:hAnsiTheme="minorHAnsi" w:cstheme="minorHAnsi"/>
          <w:color w:val="000000"/>
          <w:sz w:val="20"/>
          <w:szCs w:val="20"/>
          <w:lang w:eastAsia="en-US"/>
        </w:rPr>
        <w:tab/>
      </w:r>
      <w:r w:rsidR="00430BFF" w:rsidRPr="00430BFF">
        <w:rPr>
          <w:rFonts w:asciiTheme="minorHAnsi" w:hAnsiTheme="minorHAnsi" w:cstheme="minorHAnsi"/>
          <w:color w:val="000000"/>
          <w:sz w:val="20"/>
          <w:szCs w:val="20"/>
          <w:lang w:eastAsia="en-US"/>
        </w:rPr>
        <w:tab/>
      </w:r>
      <w:r w:rsidR="00430BFF" w:rsidRPr="00430BFF">
        <w:rPr>
          <w:rFonts w:asciiTheme="minorHAnsi" w:hAnsiTheme="minorHAnsi" w:cstheme="minorHAnsi"/>
          <w:color w:val="000000"/>
          <w:sz w:val="20"/>
          <w:szCs w:val="20"/>
          <w:lang w:eastAsia="en-US"/>
        </w:rPr>
        <w:tab/>
      </w:r>
      <w:r w:rsidR="00430BFF" w:rsidRPr="00430BFF">
        <w:rPr>
          <w:rFonts w:asciiTheme="minorHAnsi" w:hAnsiTheme="minorHAnsi" w:cstheme="minorHAnsi"/>
          <w:color w:val="000000"/>
          <w:sz w:val="20"/>
          <w:szCs w:val="20"/>
          <w:lang w:eastAsia="en-US"/>
        </w:rPr>
        <w:tab/>
      </w:r>
      <w:r w:rsidR="00430BFF" w:rsidRPr="00430BFF">
        <w:rPr>
          <w:rFonts w:asciiTheme="minorHAnsi" w:hAnsiTheme="minorHAnsi" w:cstheme="minorHAnsi"/>
          <w:color w:val="000000"/>
          <w:sz w:val="20"/>
          <w:szCs w:val="20"/>
          <w:lang w:eastAsia="en-US"/>
        </w:rPr>
        <w:tab/>
      </w:r>
      <w:r w:rsidR="00430BFF" w:rsidRPr="00430BFF">
        <w:rPr>
          <w:rFonts w:asciiTheme="minorHAnsi" w:hAnsiTheme="minorHAnsi" w:cstheme="minorHAnsi"/>
          <w:color w:val="000000"/>
          <w:sz w:val="20"/>
          <w:szCs w:val="20"/>
          <w:lang w:eastAsia="en-US"/>
        </w:rPr>
        <w:tab/>
      </w:r>
      <w:r w:rsidR="00430BFF" w:rsidRPr="00430BFF">
        <w:rPr>
          <w:rFonts w:asciiTheme="minorHAnsi" w:hAnsiTheme="minorHAnsi" w:cstheme="minorHAnsi"/>
          <w:color w:val="000000"/>
          <w:sz w:val="20"/>
          <w:szCs w:val="20"/>
          <w:lang w:eastAsia="en-US"/>
        </w:rPr>
        <w:tab/>
      </w:r>
      <w:r w:rsidR="00430BFF" w:rsidRPr="00430BFF">
        <w:rPr>
          <w:rFonts w:asciiTheme="minorHAnsi" w:hAnsiTheme="minorHAnsi" w:cstheme="minorHAnsi"/>
          <w:color w:val="000000"/>
          <w:sz w:val="20"/>
          <w:szCs w:val="20"/>
          <w:lang w:eastAsia="en-US"/>
        </w:rPr>
        <w:tab/>
        <w:t>…………………………..………………</w:t>
      </w:r>
    </w:p>
    <w:p w:rsidR="00430BFF" w:rsidRPr="002C50A5" w:rsidRDefault="00430BFF" w:rsidP="00430BFF">
      <w:pPr>
        <w:widowControl w:val="0"/>
        <w:spacing w:after="0" w:line="240" w:lineRule="auto"/>
        <w:ind w:left="5664" w:firstLine="708"/>
        <w:rPr>
          <w:rFonts w:asciiTheme="minorHAnsi" w:hAnsiTheme="minorHAnsi" w:cstheme="minorHAnsi"/>
          <w:i/>
          <w:color w:val="000000"/>
          <w:sz w:val="16"/>
          <w:szCs w:val="16"/>
          <w:lang w:eastAsia="en-US"/>
        </w:rPr>
      </w:pPr>
      <w:r w:rsidRPr="002C50A5">
        <w:rPr>
          <w:rFonts w:asciiTheme="minorHAnsi" w:hAnsiTheme="minorHAnsi" w:cstheme="minorHAnsi"/>
          <w:i/>
          <w:color w:val="000000"/>
          <w:sz w:val="16"/>
          <w:szCs w:val="16"/>
          <w:lang w:eastAsia="en-US"/>
        </w:rPr>
        <w:t>(podpis)</w:t>
      </w:r>
    </w:p>
    <w:p w:rsidR="00860F43" w:rsidRDefault="00860F43" w:rsidP="00C80C8B">
      <w:pPr>
        <w:tabs>
          <w:tab w:val="left" w:pos="435"/>
        </w:tabs>
        <w:spacing w:after="0" w:line="240" w:lineRule="auto"/>
        <w:jc w:val="both"/>
        <w:rPr>
          <w:rFonts w:asciiTheme="minorHAnsi" w:eastAsiaTheme="minorHAnsi" w:hAnsiTheme="minorHAnsi" w:cstheme="minorHAnsi"/>
          <w:sz w:val="20"/>
          <w:szCs w:val="20"/>
          <w:lang w:eastAsia="en-US"/>
        </w:rPr>
      </w:pPr>
    </w:p>
    <w:p w:rsidR="005F738E" w:rsidRPr="00AD40A8" w:rsidRDefault="005F738E" w:rsidP="00C80C8B">
      <w:pPr>
        <w:tabs>
          <w:tab w:val="left" w:pos="435"/>
        </w:tabs>
        <w:spacing w:after="0" w:line="240" w:lineRule="auto"/>
        <w:jc w:val="both"/>
        <w:rPr>
          <w:rFonts w:asciiTheme="minorHAnsi" w:eastAsiaTheme="minorHAnsi" w:hAnsiTheme="minorHAnsi" w:cstheme="minorHAnsi"/>
          <w:sz w:val="20"/>
          <w:szCs w:val="20"/>
          <w:lang w:eastAsia="en-US"/>
        </w:rPr>
      </w:pPr>
      <w:r w:rsidRPr="00AD40A8">
        <w:rPr>
          <w:rFonts w:asciiTheme="minorHAnsi" w:eastAsiaTheme="minorHAnsi" w:hAnsiTheme="minorHAnsi" w:cstheme="minorHAnsi"/>
          <w:sz w:val="20"/>
          <w:szCs w:val="20"/>
          <w:lang w:eastAsia="en-US"/>
        </w:rPr>
        <w:t>Uwaga:</w:t>
      </w:r>
    </w:p>
    <w:p w:rsidR="00F72232" w:rsidRPr="00160DE0" w:rsidRDefault="00860F43" w:rsidP="00860F43">
      <w:pPr>
        <w:spacing w:after="0" w:line="240" w:lineRule="auto"/>
        <w:jc w:val="both"/>
        <w:rPr>
          <w:rFonts w:asciiTheme="minorHAnsi" w:hAnsiTheme="minorHAnsi" w:cstheme="minorHAnsi"/>
          <w:sz w:val="20"/>
          <w:szCs w:val="20"/>
        </w:rPr>
      </w:pPr>
      <w:r w:rsidRPr="00160DE0">
        <w:rPr>
          <w:rFonts w:asciiTheme="minorHAnsi" w:hAnsiTheme="minorHAnsi" w:cstheme="minorHAnsi"/>
          <w:sz w:val="20"/>
          <w:szCs w:val="20"/>
        </w:rPr>
        <w:t>Niniejszy załącznik należy wypełnić, uzupełniając o wymagane dane i informacje, a następnie podpisać kwalifikowanym podpisem elektronicznym, podpisem zaufanym lub podpisem osobistym (elektronicznym).</w:t>
      </w:r>
    </w:p>
    <w:p w:rsidR="00A5215C" w:rsidRPr="007431C9" w:rsidRDefault="00A5215C" w:rsidP="00860F43">
      <w:pPr>
        <w:spacing w:after="0" w:line="240" w:lineRule="auto"/>
        <w:jc w:val="both"/>
        <w:rPr>
          <w:rFonts w:asciiTheme="minorHAnsi" w:hAnsiTheme="minorHAnsi" w:cstheme="minorHAnsi"/>
          <w:b/>
          <w:color w:val="C00000"/>
          <w:sz w:val="20"/>
          <w:szCs w:val="20"/>
        </w:rPr>
      </w:pPr>
    </w:p>
    <w:p w:rsidR="00F72232" w:rsidRPr="004D2E63" w:rsidRDefault="008E4B48" w:rsidP="00860F43">
      <w:pPr>
        <w:widowControl w:val="0"/>
        <w:numPr>
          <w:ilvl w:val="0"/>
          <w:numId w:val="11"/>
        </w:numPr>
        <w:suppressAutoHyphens/>
        <w:spacing w:after="0" w:line="240" w:lineRule="auto"/>
        <w:ind w:left="284" w:hanging="284"/>
        <w:jc w:val="both"/>
        <w:rPr>
          <w:rFonts w:asciiTheme="minorHAnsi" w:hAnsiTheme="minorHAnsi" w:cstheme="minorHAnsi"/>
          <w:iCs/>
          <w:sz w:val="16"/>
          <w:szCs w:val="16"/>
        </w:rPr>
      </w:pPr>
      <w:r w:rsidRPr="004D2E63">
        <w:rPr>
          <w:rFonts w:asciiTheme="minorHAnsi" w:hAnsiTheme="minorHAnsi" w:cstheme="minorHAnsi"/>
          <w:iCs/>
          <w:sz w:val="16"/>
          <w:szCs w:val="16"/>
        </w:rPr>
        <w:t>Z</w:t>
      </w:r>
      <w:r w:rsidR="001C2DA6" w:rsidRPr="004D2E63">
        <w:rPr>
          <w:rFonts w:asciiTheme="minorHAnsi" w:hAnsiTheme="minorHAnsi" w:cstheme="minorHAnsi"/>
          <w:iCs/>
          <w:sz w:val="16"/>
          <w:szCs w:val="16"/>
        </w:rPr>
        <w:t>akres udostępnianych zasobów niezbędnych do potwierdzenia spełniania warunku:</w:t>
      </w:r>
    </w:p>
    <w:p w:rsidR="00F72232" w:rsidRPr="004D2E63" w:rsidRDefault="001C2DA6" w:rsidP="00860F43">
      <w:pPr>
        <w:widowControl w:val="0"/>
        <w:numPr>
          <w:ilvl w:val="0"/>
          <w:numId w:val="12"/>
        </w:numPr>
        <w:tabs>
          <w:tab w:val="left" w:pos="0"/>
        </w:tabs>
        <w:suppressAutoHyphens/>
        <w:spacing w:after="0" w:line="240" w:lineRule="auto"/>
        <w:ind w:left="567" w:hanging="283"/>
        <w:jc w:val="both"/>
        <w:rPr>
          <w:rFonts w:asciiTheme="minorHAnsi" w:hAnsiTheme="minorHAnsi" w:cstheme="minorHAnsi"/>
          <w:iCs/>
          <w:sz w:val="16"/>
          <w:szCs w:val="16"/>
        </w:rPr>
      </w:pPr>
      <w:r w:rsidRPr="004D2E63">
        <w:rPr>
          <w:rFonts w:asciiTheme="minorHAnsi" w:hAnsiTheme="minorHAnsi" w:cstheme="minorHAnsi"/>
          <w:iCs/>
          <w:sz w:val="16"/>
          <w:szCs w:val="16"/>
        </w:rPr>
        <w:t xml:space="preserve">zdolności techniczne lub zawodowe (doświadczenie, potencjał techniczny (rodzaj, nazwa, model), osoby zdolne </w:t>
      </w:r>
      <w:r w:rsidR="00AE6B51">
        <w:rPr>
          <w:rFonts w:asciiTheme="minorHAnsi" w:hAnsiTheme="minorHAnsi" w:cstheme="minorHAnsi"/>
          <w:iCs/>
          <w:sz w:val="16"/>
          <w:szCs w:val="16"/>
        </w:rPr>
        <w:br/>
      </w:r>
      <w:r w:rsidRPr="004D2E63">
        <w:rPr>
          <w:rFonts w:asciiTheme="minorHAnsi" w:hAnsiTheme="minorHAnsi" w:cstheme="minorHAnsi"/>
          <w:iCs/>
          <w:sz w:val="16"/>
          <w:szCs w:val="16"/>
        </w:rPr>
        <w:t>do wykonania zamówienia (imię i nazwisko, funkcja lub zakres wykonywanych czynności)</w:t>
      </w:r>
    </w:p>
    <w:p w:rsidR="00F72232" w:rsidRPr="004D2E63" w:rsidRDefault="008E4B48" w:rsidP="00860F43">
      <w:pPr>
        <w:widowControl w:val="0"/>
        <w:numPr>
          <w:ilvl w:val="0"/>
          <w:numId w:val="11"/>
        </w:numPr>
        <w:suppressAutoHyphens/>
        <w:spacing w:after="0" w:line="240" w:lineRule="auto"/>
        <w:ind w:left="284" w:hanging="284"/>
        <w:jc w:val="both"/>
        <w:rPr>
          <w:rFonts w:asciiTheme="minorHAnsi" w:hAnsiTheme="minorHAnsi" w:cstheme="minorHAnsi"/>
          <w:iCs/>
          <w:sz w:val="16"/>
          <w:szCs w:val="16"/>
        </w:rPr>
      </w:pPr>
      <w:r w:rsidRPr="004D2E63">
        <w:rPr>
          <w:rFonts w:asciiTheme="minorHAnsi" w:hAnsiTheme="minorHAnsi" w:cstheme="minorHAnsi"/>
          <w:iCs/>
          <w:sz w:val="16"/>
          <w:szCs w:val="16"/>
        </w:rPr>
        <w:t>N</w:t>
      </w:r>
      <w:r w:rsidR="001C2DA6" w:rsidRPr="004D2E63">
        <w:rPr>
          <w:rFonts w:asciiTheme="minorHAnsi" w:hAnsiTheme="minorHAnsi" w:cstheme="minorHAnsi"/>
          <w:iCs/>
          <w:sz w:val="16"/>
          <w:szCs w:val="16"/>
        </w:rPr>
        <w:t xml:space="preserve">p. udostępnienie osób, udostępnienie samochodu, udostępnienie środków finansowych, podwykonawstwo. </w:t>
      </w:r>
    </w:p>
    <w:p w:rsidR="00F72232" w:rsidRPr="004D2E63" w:rsidRDefault="008E4B48" w:rsidP="00860F43">
      <w:pPr>
        <w:widowControl w:val="0"/>
        <w:numPr>
          <w:ilvl w:val="0"/>
          <w:numId w:val="11"/>
        </w:numPr>
        <w:suppressAutoHyphens/>
        <w:spacing w:after="0" w:line="240" w:lineRule="auto"/>
        <w:ind w:left="284" w:hanging="284"/>
        <w:jc w:val="both"/>
        <w:rPr>
          <w:rFonts w:asciiTheme="minorHAnsi" w:hAnsiTheme="minorHAnsi" w:cstheme="minorHAnsi"/>
          <w:iCs/>
          <w:sz w:val="16"/>
          <w:szCs w:val="16"/>
        </w:rPr>
      </w:pPr>
      <w:r w:rsidRPr="004D2E63">
        <w:rPr>
          <w:rFonts w:asciiTheme="minorHAnsi" w:hAnsiTheme="minorHAnsi" w:cstheme="minorHAnsi"/>
          <w:iCs/>
          <w:sz w:val="16"/>
          <w:szCs w:val="16"/>
        </w:rPr>
        <w:t>N</w:t>
      </w:r>
      <w:r w:rsidR="001C2DA6" w:rsidRPr="004D2E63">
        <w:rPr>
          <w:rFonts w:asciiTheme="minorHAnsi" w:hAnsiTheme="minorHAnsi" w:cstheme="minorHAnsi"/>
          <w:iCs/>
          <w:sz w:val="16"/>
          <w:szCs w:val="16"/>
        </w:rPr>
        <w:t>ależy wskazać czynności/rodzaj robót jaki będzie realizowany. Gdy przedmiotem udostępnienia są zdolności dotyczące wykształcenia, kwalifikacji zawodowych lub doświadczenia wówczas musi być zawarta informacja czy ten podmiot zrealizuje usługi do realizacji których te zdolności są wymagane.</w:t>
      </w:r>
    </w:p>
    <w:p w:rsidR="00F72232" w:rsidRPr="007431C9" w:rsidRDefault="008E4B48" w:rsidP="00715294">
      <w:pPr>
        <w:widowControl w:val="0"/>
        <w:numPr>
          <w:ilvl w:val="0"/>
          <w:numId w:val="11"/>
        </w:numPr>
        <w:suppressAutoHyphens/>
        <w:spacing w:after="0" w:line="240" w:lineRule="auto"/>
        <w:ind w:left="284" w:hanging="284"/>
        <w:jc w:val="both"/>
      </w:pPr>
      <w:r w:rsidRPr="00AD40A8">
        <w:rPr>
          <w:rFonts w:asciiTheme="minorHAnsi" w:hAnsiTheme="minorHAnsi" w:cstheme="minorHAnsi"/>
          <w:iCs/>
          <w:sz w:val="16"/>
          <w:szCs w:val="16"/>
        </w:rPr>
        <w:t>N</w:t>
      </w:r>
      <w:r w:rsidR="001C2DA6" w:rsidRPr="00AD40A8">
        <w:rPr>
          <w:rFonts w:asciiTheme="minorHAnsi" w:hAnsiTheme="minorHAnsi" w:cstheme="minorHAnsi"/>
          <w:iCs/>
          <w:sz w:val="16"/>
          <w:szCs w:val="16"/>
        </w:rPr>
        <w:t>p. umowa cywilno-prawna, umowa o współpracy</w:t>
      </w:r>
      <w:r w:rsidR="00007E28" w:rsidRPr="00AD40A8">
        <w:rPr>
          <w:rFonts w:asciiTheme="minorHAnsi" w:hAnsiTheme="minorHAnsi" w:cstheme="minorHAnsi"/>
          <w:iCs/>
          <w:sz w:val="16"/>
          <w:szCs w:val="16"/>
        </w:rPr>
        <w:t>.</w:t>
      </w:r>
    </w:p>
    <w:sectPr w:rsidR="00F72232" w:rsidRPr="007431C9" w:rsidSect="00B53902">
      <w:headerReference w:type="default" r:id="rId9"/>
      <w:footerReference w:type="default" r:id="rId10"/>
      <w:pgSz w:w="11906" w:h="16838"/>
      <w:pgMar w:top="1440" w:right="1800" w:bottom="1440" w:left="156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44">
      <wne:fci wne:fciName="InsertFootnote"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322A" w:rsidRDefault="00CB322A">
      <w:pPr>
        <w:spacing w:after="0" w:line="240" w:lineRule="auto"/>
      </w:pPr>
      <w:r>
        <w:separator/>
      </w:r>
    </w:p>
  </w:endnote>
  <w:endnote w:type="continuationSeparator" w:id="0">
    <w:p w:rsidR="00CB322A" w:rsidRDefault="00CB3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232" w:rsidRDefault="001C2DA6">
    <w:pPr>
      <w:pStyle w:val="Stopka"/>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72232" w:rsidRDefault="001C2DA6">
                          <w:pPr>
                            <w:pStyle w:val="Stopka"/>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oWT+hVAgAADgUAAA4AAAAAAAAAAAAAAAAALgIAAGRycy9lMm9Eb2MueG1sUEsBAi0AFAAGAAgA&#10;AAAhAHGq0bnXAAAABQEAAA8AAAAAAAAAAAAAAAAArwQAAGRycy9kb3ducmV2LnhtbFBLBQYAAAAA&#10;BAAEAPMAAACzBQAAAAA=&#10;" filled="f" stroked="f" strokeweight=".5pt">
              <v:textbox style="mso-fit-shape-to-text:t" inset="0,0,0,0">
                <w:txbxContent>
                  <w:p w:rsidR="00F72232" w:rsidRDefault="001C2DA6">
                    <w:pPr>
                      <w:pStyle w:val="Stopka"/>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322A" w:rsidRDefault="00CB322A">
      <w:pPr>
        <w:spacing w:after="0" w:line="240" w:lineRule="auto"/>
      </w:pPr>
      <w:r>
        <w:separator/>
      </w:r>
    </w:p>
  </w:footnote>
  <w:footnote w:type="continuationSeparator" w:id="0">
    <w:p w:rsidR="00CB322A" w:rsidRDefault="00CB3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F9F" w:rsidRPr="00AE6B51" w:rsidRDefault="00B53F9F" w:rsidP="001D2C11">
    <w:pPr>
      <w:spacing w:after="0" w:line="240" w:lineRule="auto"/>
      <w:rPr>
        <w:rFonts w:cs="Calibri"/>
        <w:sz w:val="20"/>
        <w:szCs w:val="20"/>
      </w:rPr>
    </w:pPr>
    <w:r w:rsidRPr="00AE6B51">
      <w:rPr>
        <w:rFonts w:cs="Calibri"/>
        <w:sz w:val="20"/>
        <w:szCs w:val="20"/>
      </w:rPr>
      <w:t>ZP</w:t>
    </w:r>
    <w:r w:rsidR="0037515F" w:rsidRPr="00AE6B51">
      <w:rPr>
        <w:rFonts w:cs="Calibri"/>
        <w:sz w:val="20"/>
        <w:szCs w:val="20"/>
      </w:rPr>
      <w:t>N</w:t>
    </w:r>
    <w:r w:rsidRPr="00AE6B51">
      <w:rPr>
        <w:rFonts w:cs="Calibri"/>
        <w:sz w:val="20"/>
        <w:szCs w:val="20"/>
      </w:rPr>
      <w:t>.271</w:t>
    </w:r>
    <w:r w:rsidR="00717B16" w:rsidRPr="00AE6B51">
      <w:rPr>
        <w:rFonts w:cs="Calibri"/>
        <w:sz w:val="20"/>
        <w:szCs w:val="20"/>
      </w:rPr>
      <w:t>.</w:t>
    </w:r>
    <w:r w:rsidR="00182DC9">
      <w:rPr>
        <w:rFonts w:cs="Calibri"/>
        <w:sz w:val="20"/>
        <w:szCs w:val="20"/>
      </w:rPr>
      <w:t>30</w:t>
    </w:r>
    <w:r w:rsidR="0037515F" w:rsidRPr="00AE6B51">
      <w:rPr>
        <w:rFonts w:cs="Calibri"/>
        <w:sz w:val="20"/>
        <w:szCs w:val="20"/>
      </w:rPr>
      <w:t>.2025</w:t>
    </w:r>
    <w:r w:rsidR="005B4FBB" w:rsidRPr="00AE6B51">
      <w:rPr>
        <w:sz w:val="20"/>
        <w:szCs w:val="20"/>
      </w:rPr>
      <w:t xml:space="preserve"> </w:t>
    </w:r>
  </w:p>
  <w:p w:rsidR="00C80C8B" w:rsidRPr="00C80C8B" w:rsidRDefault="00C80C8B" w:rsidP="00C80C8B">
    <w:pPr>
      <w:tabs>
        <w:tab w:val="center" w:pos="4536"/>
        <w:tab w:val="right" w:pos="9072"/>
      </w:tabs>
      <w:spacing w:after="0" w:line="240" w:lineRule="auto"/>
      <w:jc w:val="center"/>
      <w:rPr>
        <w:rFonts w:eastAsia="Calibri"/>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FFFF7C"/>
    <w:lvl w:ilvl="0">
      <w:start w:val="1"/>
      <w:numFmt w:val="decimal"/>
      <w:pStyle w:val="Listanumerowana5"/>
      <w:lvlText w:val="%1."/>
      <w:lvlJc w:val="left"/>
      <w:pPr>
        <w:tabs>
          <w:tab w:val="left" w:pos="2040"/>
        </w:tabs>
        <w:ind w:leftChars="800" w:left="2040" w:hangingChars="200" w:hanging="360"/>
      </w:pPr>
    </w:lvl>
  </w:abstractNum>
  <w:abstractNum w:abstractNumId="1" w15:restartNumberingAfterBreak="0">
    <w:nsid w:val="FFFFFF7D"/>
    <w:multiLevelType w:val="singleLevel"/>
    <w:tmpl w:val="FFFFFF7D"/>
    <w:lvl w:ilvl="0">
      <w:start w:val="1"/>
      <w:numFmt w:val="decimal"/>
      <w:pStyle w:val="Listanumerowana4"/>
      <w:lvlText w:val="%1."/>
      <w:lvlJc w:val="left"/>
      <w:pPr>
        <w:tabs>
          <w:tab w:val="left" w:pos="1620"/>
        </w:tabs>
        <w:ind w:leftChars="600" w:left="1620" w:hangingChars="200" w:hanging="360"/>
      </w:pPr>
    </w:lvl>
  </w:abstractNum>
  <w:abstractNum w:abstractNumId="2" w15:restartNumberingAfterBreak="0">
    <w:nsid w:val="FFFFFF7E"/>
    <w:multiLevelType w:val="singleLevel"/>
    <w:tmpl w:val="FFFFFF7E"/>
    <w:lvl w:ilvl="0">
      <w:start w:val="1"/>
      <w:numFmt w:val="decimal"/>
      <w:pStyle w:val="Listanumerowana3"/>
      <w:lvlText w:val="%1."/>
      <w:lvlJc w:val="left"/>
      <w:pPr>
        <w:tabs>
          <w:tab w:val="left" w:pos="1200"/>
        </w:tabs>
        <w:ind w:leftChars="400" w:left="1200" w:hangingChars="200" w:hanging="360"/>
      </w:pPr>
    </w:lvl>
  </w:abstractNum>
  <w:abstractNum w:abstractNumId="3" w15:restartNumberingAfterBreak="0">
    <w:nsid w:val="FFFFFF7F"/>
    <w:multiLevelType w:val="singleLevel"/>
    <w:tmpl w:val="FFFFFF7F"/>
    <w:lvl w:ilvl="0">
      <w:start w:val="1"/>
      <w:numFmt w:val="decimal"/>
      <w:pStyle w:val="Listanumerowana2"/>
      <w:lvlText w:val="%1."/>
      <w:lvlJc w:val="left"/>
      <w:pPr>
        <w:tabs>
          <w:tab w:val="left" w:pos="780"/>
        </w:tabs>
        <w:ind w:leftChars="200" w:left="780" w:hangingChars="200" w:hanging="360"/>
      </w:pPr>
    </w:lvl>
  </w:abstractNum>
  <w:abstractNum w:abstractNumId="4" w15:restartNumberingAfterBreak="0">
    <w:nsid w:val="FFFFFF80"/>
    <w:multiLevelType w:val="singleLevel"/>
    <w:tmpl w:val="FFFFFF80"/>
    <w:lvl w:ilvl="0">
      <w:start w:val="1"/>
      <w:numFmt w:val="bullet"/>
      <w:pStyle w:val="Listapunktowana5"/>
      <w:lvlText w:val=""/>
      <w:lvlJc w:val="left"/>
      <w:pPr>
        <w:tabs>
          <w:tab w:val="left"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Listapunktowana4"/>
      <w:lvlText w:val=""/>
      <w:lvlJc w:val="left"/>
      <w:pPr>
        <w:tabs>
          <w:tab w:val="left"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Listapunktowana3"/>
      <w:lvlText w:val=""/>
      <w:lvlJc w:val="left"/>
      <w:pPr>
        <w:tabs>
          <w:tab w:val="left"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Listapunktowana2"/>
      <w:lvlText w:val=""/>
      <w:lvlJc w:val="left"/>
      <w:pPr>
        <w:tabs>
          <w:tab w:val="left" w:pos="780"/>
        </w:tabs>
        <w:ind w:leftChars="200" w:left="780" w:hangingChars="20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Listanumerowana"/>
      <w:lvlText w:val="%1."/>
      <w:lvlJc w:val="left"/>
      <w:pPr>
        <w:tabs>
          <w:tab w:val="left" w:pos="360"/>
        </w:tabs>
        <w:ind w:left="360" w:hangingChars="200" w:hanging="360"/>
      </w:pPr>
    </w:lvl>
  </w:abstractNum>
  <w:abstractNum w:abstractNumId="9" w15:restartNumberingAfterBreak="0">
    <w:nsid w:val="FFFFFF89"/>
    <w:multiLevelType w:val="singleLevel"/>
    <w:tmpl w:val="FFFFFF89"/>
    <w:lvl w:ilvl="0">
      <w:start w:val="1"/>
      <w:numFmt w:val="bullet"/>
      <w:pStyle w:val="Listapunktowana"/>
      <w:lvlText w:val=""/>
      <w:lvlJc w:val="left"/>
      <w:pPr>
        <w:tabs>
          <w:tab w:val="left" w:pos="360"/>
        </w:tabs>
        <w:ind w:left="360" w:hangingChars="200" w:hanging="360"/>
      </w:pPr>
      <w:rPr>
        <w:rFonts w:ascii="Wingdings" w:hAnsi="Wingdings" w:hint="default"/>
      </w:rPr>
    </w:lvl>
  </w:abstractNum>
  <w:abstractNum w:abstractNumId="10" w15:restartNumberingAfterBreak="0">
    <w:nsid w:val="13096597"/>
    <w:multiLevelType w:val="multilevel"/>
    <w:tmpl w:val="4BFEA542"/>
    <w:lvl w:ilvl="0">
      <w:start w:val="1"/>
      <w:numFmt w:val="decimal"/>
      <w:lvlText w:val="%1."/>
      <w:lvlJc w:val="left"/>
      <w:pPr>
        <w:ind w:left="720" w:hanging="360"/>
      </w:pPr>
      <w:rPr>
        <w:rFonts w:hint="default"/>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3070AF"/>
    <w:multiLevelType w:val="hybridMultilevel"/>
    <w:tmpl w:val="7C52DCA4"/>
    <w:lvl w:ilvl="0" w:tplc="0AF4A6A4">
      <w:start w:val="1"/>
      <w:numFmt w:val="decimal"/>
      <w:lvlText w:val="%1."/>
      <w:lvlJc w:val="left"/>
      <w:pPr>
        <w:ind w:left="603" w:hanging="428"/>
      </w:pPr>
      <w:rPr>
        <w:rFonts w:ascii="Calibri" w:eastAsia="Calibri" w:hAnsi="Calibri" w:cs="Calibri" w:hint="default"/>
        <w:w w:val="100"/>
        <w:sz w:val="24"/>
        <w:szCs w:val="24"/>
        <w:lang w:val="pl-PL" w:eastAsia="en-US" w:bidi="ar-SA"/>
      </w:rPr>
    </w:lvl>
    <w:lvl w:ilvl="1" w:tplc="92F67F8E">
      <w:numFmt w:val="bullet"/>
      <w:lvlText w:val="•"/>
      <w:lvlJc w:val="left"/>
      <w:pPr>
        <w:ind w:left="1572" w:hanging="428"/>
      </w:pPr>
      <w:rPr>
        <w:rFonts w:hint="default"/>
        <w:lang w:val="pl-PL" w:eastAsia="en-US" w:bidi="ar-SA"/>
      </w:rPr>
    </w:lvl>
    <w:lvl w:ilvl="2" w:tplc="065A16DA">
      <w:numFmt w:val="bullet"/>
      <w:lvlText w:val="•"/>
      <w:lvlJc w:val="left"/>
      <w:pPr>
        <w:ind w:left="2545" w:hanging="428"/>
      </w:pPr>
      <w:rPr>
        <w:rFonts w:hint="default"/>
        <w:lang w:val="pl-PL" w:eastAsia="en-US" w:bidi="ar-SA"/>
      </w:rPr>
    </w:lvl>
    <w:lvl w:ilvl="3" w:tplc="23F029E2">
      <w:numFmt w:val="bullet"/>
      <w:lvlText w:val="•"/>
      <w:lvlJc w:val="left"/>
      <w:pPr>
        <w:ind w:left="3517" w:hanging="428"/>
      </w:pPr>
      <w:rPr>
        <w:rFonts w:hint="default"/>
        <w:lang w:val="pl-PL" w:eastAsia="en-US" w:bidi="ar-SA"/>
      </w:rPr>
    </w:lvl>
    <w:lvl w:ilvl="4" w:tplc="060AF108">
      <w:numFmt w:val="bullet"/>
      <w:lvlText w:val="•"/>
      <w:lvlJc w:val="left"/>
      <w:pPr>
        <w:ind w:left="4490" w:hanging="428"/>
      </w:pPr>
      <w:rPr>
        <w:rFonts w:hint="default"/>
        <w:lang w:val="pl-PL" w:eastAsia="en-US" w:bidi="ar-SA"/>
      </w:rPr>
    </w:lvl>
    <w:lvl w:ilvl="5" w:tplc="8AE61726">
      <w:numFmt w:val="bullet"/>
      <w:lvlText w:val="•"/>
      <w:lvlJc w:val="left"/>
      <w:pPr>
        <w:ind w:left="5463" w:hanging="428"/>
      </w:pPr>
      <w:rPr>
        <w:rFonts w:hint="default"/>
        <w:lang w:val="pl-PL" w:eastAsia="en-US" w:bidi="ar-SA"/>
      </w:rPr>
    </w:lvl>
    <w:lvl w:ilvl="6" w:tplc="7D7C911E">
      <w:numFmt w:val="bullet"/>
      <w:lvlText w:val="•"/>
      <w:lvlJc w:val="left"/>
      <w:pPr>
        <w:ind w:left="6435" w:hanging="428"/>
      </w:pPr>
      <w:rPr>
        <w:rFonts w:hint="default"/>
        <w:lang w:val="pl-PL" w:eastAsia="en-US" w:bidi="ar-SA"/>
      </w:rPr>
    </w:lvl>
    <w:lvl w:ilvl="7" w:tplc="B8F4169C">
      <w:numFmt w:val="bullet"/>
      <w:lvlText w:val="•"/>
      <w:lvlJc w:val="left"/>
      <w:pPr>
        <w:ind w:left="7408" w:hanging="428"/>
      </w:pPr>
      <w:rPr>
        <w:rFonts w:hint="default"/>
        <w:lang w:val="pl-PL" w:eastAsia="en-US" w:bidi="ar-SA"/>
      </w:rPr>
    </w:lvl>
    <w:lvl w:ilvl="8" w:tplc="B854E71C">
      <w:numFmt w:val="bullet"/>
      <w:lvlText w:val="•"/>
      <w:lvlJc w:val="left"/>
      <w:pPr>
        <w:ind w:left="8381" w:hanging="428"/>
      </w:pPr>
      <w:rPr>
        <w:rFonts w:hint="default"/>
        <w:lang w:val="pl-PL" w:eastAsia="en-US" w:bidi="ar-SA"/>
      </w:rPr>
    </w:lvl>
  </w:abstractNum>
  <w:abstractNum w:abstractNumId="12" w15:restartNumberingAfterBreak="0">
    <w:nsid w:val="74B75DEE"/>
    <w:multiLevelType w:val="multilevel"/>
    <w:tmpl w:val="74B75DEE"/>
    <w:lvl w:ilvl="0">
      <w:start w:val="1"/>
      <w:numFmt w:val="bullet"/>
      <w:lvlText w:val=""/>
      <w:lvlJc w:val="left"/>
      <w:pPr>
        <w:ind w:left="2564" w:hanging="360"/>
      </w:pPr>
      <w:rPr>
        <w:rFonts w:ascii="Symbol" w:hAnsi="Symbol" w:hint="default"/>
      </w:rPr>
    </w:lvl>
    <w:lvl w:ilvl="1">
      <w:start w:val="1"/>
      <w:numFmt w:val="bullet"/>
      <w:lvlText w:val="o"/>
      <w:lvlJc w:val="left"/>
      <w:pPr>
        <w:ind w:left="3284" w:hanging="360"/>
      </w:pPr>
      <w:rPr>
        <w:rFonts w:ascii="Courier New" w:hAnsi="Courier New" w:cs="Courier New" w:hint="default"/>
      </w:rPr>
    </w:lvl>
    <w:lvl w:ilvl="2">
      <w:start w:val="1"/>
      <w:numFmt w:val="bullet"/>
      <w:lvlText w:val=""/>
      <w:lvlJc w:val="left"/>
      <w:pPr>
        <w:ind w:left="4004" w:hanging="360"/>
      </w:pPr>
      <w:rPr>
        <w:rFonts w:ascii="Wingdings" w:hAnsi="Wingdings" w:hint="default"/>
      </w:rPr>
    </w:lvl>
    <w:lvl w:ilvl="3">
      <w:start w:val="1"/>
      <w:numFmt w:val="bullet"/>
      <w:lvlText w:val=""/>
      <w:lvlJc w:val="left"/>
      <w:pPr>
        <w:ind w:left="4724" w:hanging="360"/>
      </w:pPr>
      <w:rPr>
        <w:rFonts w:ascii="Symbol" w:hAnsi="Symbol" w:hint="default"/>
      </w:rPr>
    </w:lvl>
    <w:lvl w:ilvl="4">
      <w:start w:val="1"/>
      <w:numFmt w:val="bullet"/>
      <w:lvlText w:val="o"/>
      <w:lvlJc w:val="left"/>
      <w:pPr>
        <w:ind w:left="5444" w:hanging="360"/>
      </w:pPr>
      <w:rPr>
        <w:rFonts w:ascii="Courier New" w:hAnsi="Courier New" w:cs="Courier New" w:hint="default"/>
      </w:rPr>
    </w:lvl>
    <w:lvl w:ilvl="5">
      <w:start w:val="1"/>
      <w:numFmt w:val="bullet"/>
      <w:lvlText w:val=""/>
      <w:lvlJc w:val="left"/>
      <w:pPr>
        <w:ind w:left="6164" w:hanging="360"/>
      </w:pPr>
      <w:rPr>
        <w:rFonts w:ascii="Wingdings" w:hAnsi="Wingdings" w:hint="default"/>
      </w:rPr>
    </w:lvl>
    <w:lvl w:ilvl="6">
      <w:start w:val="1"/>
      <w:numFmt w:val="bullet"/>
      <w:lvlText w:val=""/>
      <w:lvlJc w:val="left"/>
      <w:pPr>
        <w:ind w:left="6884" w:hanging="360"/>
      </w:pPr>
      <w:rPr>
        <w:rFonts w:ascii="Symbol" w:hAnsi="Symbol" w:hint="default"/>
      </w:rPr>
    </w:lvl>
    <w:lvl w:ilvl="7">
      <w:start w:val="1"/>
      <w:numFmt w:val="bullet"/>
      <w:lvlText w:val="o"/>
      <w:lvlJc w:val="left"/>
      <w:pPr>
        <w:ind w:left="7604" w:hanging="360"/>
      </w:pPr>
      <w:rPr>
        <w:rFonts w:ascii="Courier New" w:hAnsi="Courier New" w:cs="Courier New" w:hint="default"/>
      </w:rPr>
    </w:lvl>
    <w:lvl w:ilvl="8">
      <w:start w:val="1"/>
      <w:numFmt w:val="bullet"/>
      <w:lvlText w:val=""/>
      <w:lvlJc w:val="left"/>
      <w:pPr>
        <w:ind w:left="8324"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defaultTabStop w:val="420"/>
  <w:hyphenationZone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05C"/>
    <w:rsid w:val="BF7FA454"/>
    <w:rsid w:val="00007E28"/>
    <w:rsid w:val="000231D3"/>
    <w:rsid w:val="0003067A"/>
    <w:rsid w:val="00050A31"/>
    <w:rsid w:val="00067306"/>
    <w:rsid w:val="000716D2"/>
    <w:rsid w:val="00071AAB"/>
    <w:rsid w:val="000B76C4"/>
    <w:rsid w:val="000C5610"/>
    <w:rsid w:val="000E6552"/>
    <w:rsid w:val="000F3A4F"/>
    <w:rsid w:val="000F59AC"/>
    <w:rsid w:val="00132CEE"/>
    <w:rsid w:val="001364FE"/>
    <w:rsid w:val="001368DD"/>
    <w:rsid w:val="00147DB3"/>
    <w:rsid w:val="00151133"/>
    <w:rsid w:val="001518A5"/>
    <w:rsid w:val="0015253D"/>
    <w:rsid w:val="00160DE0"/>
    <w:rsid w:val="00170095"/>
    <w:rsid w:val="00170E4F"/>
    <w:rsid w:val="001743F4"/>
    <w:rsid w:val="00182DC9"/>
    <w:rsid w:val="00187C33"/>
    <w:rsid w:val="001936B7"/>
    <w:rsid w:val="00196AB1"/>
    <w:rsid w:val="001C1EE3"/>
    <w:rsid w:val="001C2DA6"/>
    <w:rsid w:val="001D2C11"/>
    <w:rsid w:val="001F659D"/>
    <w:rsid w:val="00201333"/>
    <w:rsid w:val="00210FA7"/>
    <w:rsid w:val="00216417"/>
    <w:rsid w:val="0026631D"/>
    <w:rsid w:val="00280782"/>
    <w:rsid w:val="00285B98"/>
    <w:rsid w:val="002966D6"/>
    <w:rsid w:val="002A5E92"/>
    <w:rsid w:val="002A748D"/>
    <w:rsid w:val="002B718C"/>
    <w:rsid w:val="002C2F53"/>
    <w:rsid w:val="002C50A5"/>
    <w:rsid w:val="00312FF8"/>
    <w:rsid w:val="0033518C"/>
    <w:rsid w:val="00342E97"/>
    <w:rsid w:val="003437C2"/>
    <w:rsid w:val="0037515F"/>
    <w:rsid w:val="003769B9"/>
    <w:rsid w:val="00377186"/>
    <w:rsid w:val="0039555B"/>
    <w:rsid w:val="003A1C03"/>
    <w:rsid w:val="003B2AE7"/>
    <w:rsid w:val="003E266E"/>
    <w:rsid w:val="00414627"/>
    <w:rsid w:val="00425D63"/>
    <w:rsid w:val="00430BFF"/>
    <w:rsid w:val="00450FC4"/>
    <w:rsid w:val="004643D8"/>
    <w:rsid w:val="00497C24"/>
    <w:rsid w:val="004C7BA5"/>
    <w:rsid w:val="004D2E63"/>
    <w:rsid w:val="004D7CF7"/>
    <w:rsid w:val="004E20F4"/>
    <w:rsid w:val="004E7628"/>
    <w:rsid w:val="004F48F2"/>
    <w:rsid w:val="005032B4"/>
    <w:rsid w:val="0050364E"/>
    <w:rsid w:val="00503CF5"/>
    <w:rsid w:val="005149B1"/>
    <w:rsid w:val="005337EC"/>
    <w:rsid w:val="005547E8"/>
    <w:rsid w:val="005600DC"/>
    <w:rsid w:val="005647F2"/>
    <w:rsid w:val="005662D1"/>
    <w:rsid w:val="00573A09"/>
    <w:rsid w:val="005A2121"/>
    <w:rsid w:val="005A4526"/>
    <w:rsid w:val="005A7E9D"/>
    <w:rsid w:val="005B4A16"/>
    <w:rsid w:val="005B4FBB"/>
    <w:rsid w:val="005C1B16"/>
    <w:rsid w:val="005C7319"/>
    <w:rsid w:val="005E53D0"/>
    <w:rsid w:val="005F738E"/>
    <w:rsid w:val="006002EB"/>
    <w:rsid w:val="006128EF"/>
    <w:rsid w:val="006264B4"/>
    <w:rsid w:val="00643033"/>
    <w:rsid w:val="00644CC3"/>
    <w:rsid w:val="00656AB7"/>
    <w:rsid w:val="00661468"/>
    <w:rsid w:val="006649F0"/>
    <w:rsid w:val="0067245D"/>
    <w:rsid w:val="0068470E"/>
    <w:rsid w:val="006947CA"/>
    <w:rsid w:val="00695DCD"/>
    <w:rsid w:val="006A05CC"/>
    <w:rsid w:val="006A2CBF"/>
    <w:rsid w:val="006A35A7"/>
    <w:rsid w:val="006F1F07"/>
    <w:rsid w:val="007152D7"/>
    <w:rsid w:val="00717B16"/>
    <w:rsid w:val="00722AB0"/>
    <w:rsid w:val="007431C9"/>
    <w:rsid w:val="00746C14"/>
    <w:rsid w:val="007946BE"/>
    <w:rsid w:val="007C10E3"/>
    <w:rsid w:val="007C2C59"/>
    <w:rsid w:val="007C64D8"/>
    <w:rsid w:val="007E06BD"/>
    <w:rsid w:val="007E097C"/>
    <w:rsid w:val="00801F23"/>
    <w:rsid w:val="00837632"/>
    <w:rsid w:val="0085640F"/>
    <w:rsid w:val="008567AA"/>
    <w:rsid w:val="00860F43"/>
    <w:rsid w:val="00892712"/>
    <w:rsid w:val="008A680A"/>
    <w:rsid w:val="008B0BB0"/>
    <w:rsid w:val="008E4B48"/>
    <w:rsid w:val="008E6C4B"/>
    <w:rsid w:val="008F18C0"/>
    <w:rsid w:val="00907648"/>
    <w:rsid w:val="00930FDE"/>
    <w:rsid w:val="009359F0"/>
    <w:rsid w:val="00984C93"/>
    <w:rsid w:val="00987CE1"/>
    <w:rsid w:val="0099405C"/>
    <w:rsid w:val="009A1A56"/>
    <w:rsid w:val="009A7FBC"/>
    <w:rsid w:val="009B5609"/>
    <w:rsid w:val="009C34E9"/>
    <w:rsid w:val="009C53B0"/>
    <w:rsid w:val="009C600F"/>
    <w:rsid w:val="009D007E"/>
    <w:rsid w:val="009D062A"/>
    <w:rsid w:val="009D3723"/>
    <w:rsid w:val="009D700C"/>
    <w:rsid w:val="009E04F2"/>
    <w:rsid w:val="009E40DE"/>
    <w:rsid w:val="009E59FE"/>
    <w:rsid w:val="00A03B7B"/>
    <w:rsid w:val="00A14BFC"/>
    <w:rsid w:val="00A200C9"/>
    <w:rsid w:val="00A250D5"/>
    <w:rsid w:val="00A32F56"/>
    <w:rsid w:val="00A36028"/>
    <w:rsid w:val="00A5215C"/>
    <w:rsid w:val="00A563E1"/>
    <w:rsid w:val="00A7084C"/>
    <w:rsid w:val="00A84E84"/>
    <w:rsid w:val="00A91424"/>
    <w:rsid w:val="00AA2C77"/>
    <w:rsid w:val="00AC3FB9"/>
    <w:rsid w:val="00AC702A"/>
    <w:rsid w:val="00AD226F"/>
    <w:rsid w:val="00AD2A2A"/>
    <w:rsid w:val="00AD40A8"/>
    <w:rsid w:val="00AD751A"/>
    <w:rsid w:val="00AE122D"/>
    <w:rsid w:val="00AE6B51"/>
    <w:rsid w:val="00B03ADF"/>
    <w:rsid w:val="00B13A52"/>
    <w:rsid w:val="00B24CF4"/>
    <w:rsid w:val="00B26993"/>
    <w:rsid w:val="00B4570C"/>
    <w:rsid w:val="00B5208C"/>
    <w:rsid w:val="00B53902"/>
    <w:rsid w:val="00B53F9F"/>
    <w:rsid w:val="00B74876"/>
    <w:rsid w:val="00BB7C2B"/>
    <w:rsid w:val="00BC1664"/>
    <w:rsid w:val="00BC2546"/>
    <w:rsid w:val="00BD05F5"/>
    <w:rsid w:val="00C05085"/>
    <w:rsid w:val="00C111DE"/>
    <w:rsid w:val="00C1593D"/>
    <w:rsid w:val="00C245FF"/>
    <w:rsid w:val="00C56C7E"/>
    <w:rsid w:val="00C776A4"/>
    <w:rsid w:val="00C80C8B"/>
    <w:rsid w:val="00C90EC2"/>
    <w:rsid w:val="00CA2C6C"/>
    <w:rsid w:val="00CB322A"/>
    <w:rsid w:val="00CC0600"/>
    <w:rsid w:val="00CC20C0"/>
    <w:rsid w:val="00CC3023"/>
    <w:rsid w:val="00CC78AC"/>
    <w:rsid w:val="00CD6560"/>
    <w:rsid w:val="00CF7953"/>
    <w:rsid w:val="00D07232"/>
    <w:rsid w:val="00D10245"/>
    <w:rsid w:val="00D21BDD"/>
    <w:rsid w:val="00D511CD"/>
    <w:rsid w:val="00D65F07"/>
    <w:rsid w:val="00D929C2"/>
    <w:rsid w:val="00D92BB7"/>
    <w:rsid w:val="00DC76D2"/>
    <w:rsid w:val="00DD30ED"/>
    <w:rsid w:val="00E2041E"/>
    <w:rsid w:val="00E64C21"/>
    <w:rsid w:val="00E654C9"/>
    <w:rsid w:val="00EC24C6"/>
    <w:rsid w:val="00EC5429"/>
    <w:rsid w:val="00EF2933"/>
    <w:rsid w:val="00F05146"/>
    <w:rsid w:val="00F1115D"/>
    <w:rsid w:val="00F11A33"/>
    <w:rsid w:val="00F2531E"/>
    <w:rsid w:val="00F3513C"/>
    <w:rsid w:val="00F465C5"/>
    <w:rsid w:val="00F5180D"/>
    <w:rsid w:val="00F51B21"/>
    <w:rsid w:val="00F51D87"/>
    <w:rsid w:val="00F72232"/>
    <w:rsid w:val="00F74B52"/>
    <w:rsid w:val="00F8455C"/>
    <w:rsid w:val="00F97652"/>
    <w:rsid w:val="06D66CF3"/>
    <w:rsid w:val="09442D0C"/>
    <w:rsid w:val="1D625D92"/>
    <w:rsid w:val="1EDA3F00"/>
    <w:rsid w:val="1F8C14E0"/>
    <w:rsid w:val="29934E10"/>
    <w:rsid w:val="30703D74"/>
    <w:rsid w:val="3D791D3B"/>
    <w:rsid w:val="4FF2674C"/>
    <w:rsid w:val="561C438A"/>
    <w:rsid w:val="5A121385"/>
    <w:rsid w:val="63671453"/>
    <w:rsid w:val="636B4A59"/>
    <w:rsid w:val="7B2177C1"/>
    <w:rsid w:val="7B922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197C8E"/>
  <w15:docId w15:val="{397997B5-4F35-400B-ABCF-167C92411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pl-PL" w:eastAsia="pl-PL" w:bidi="ar-SA"/>
      </w:rPr>
    </w:rPrDefault>
    <w:pPrDefault>
      <w:pPr>
        <w:spacing w:after="160" w:line="259" w:lineRule="auto"/>
      </w:pPr>
    </w:pPrDefault>
  </w:docDefaults>
  <w:latentStyles w:defLockedState="0" w:defUIPriority="0" w:defSemiHidden="0" w:defUnhideWhenUsed="0" w:defQFormat="1" w:count="375">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2" w:qFormat="0"/>
    <w:lsdException w:name="index 9" w:qFormat="0"/>
    <w:lsdException w:name="toc 3" w:qFormat="0"/>
    <w:lsdException w:name="toc 4" w:qFormat="0"/>
    <w:lsdException w:name="caption" w:semiHidden="1" w:unhideWhenUsed="1"/>
    <w:lsdException w:name="page number" w:qFormat="0"/>
    <w:lsdException w:name="toa heading" w:qFormat="0"/>
    <w:lsdException w:name="List Bullet" w:qFormat="0"/>
    <w:lsdException w:name="List 2" w:qFormat="0"/>
    <w:lsdException w:name="Default Paragraph Font" w:semiHidden="1"/>
    <w:lsdException w:name="List Continue" w:qFormat="0"/>
    <w:lsdException w:name="HTML Top of Form" w:semiHidden="1" w:uiPriority="99" w:unhideWhenUsed="1" w:qFormat="0"/>
    <w:lsdException w:name="HTML Bottom of Form" w:semiHidden="1" w:uiPriority="99" w:unhideWhenUsed="1" w:qFormat="0"/>
    <w:lsdException w:name="HTML Sample" w:qFormat="0"/>
    <w:lsdException w:name="HTML Typewriter" w:qFormat="0"/>
    <w:lsdException w:name="HTML Variable" w:qFormat="0"/>
    <w:lsdException w:name="Normal Table" w:semiHidden="1" w:unhideWhenUsed="1"/>
    <w:lsdException w:name="No List" w:semiHidden="1" w:uiPriority="99" w:unhideWhenUsed="1" w:qFormat="0"/>
    <w:lsdException w:name="Outline List 1" w:semiHidden="1" w:uiPriority="99" w:unhideWhenUsed="1" w:qFormat="0"/>
    <w:lsdException w:name="Outline List 2" w:semiHidden="1" w:uiPriority="99" w:unhideWhenUsed="1" w:qFormat="0"/>
    <w:lsdException w:name="Outline List 3" w:semiHidden="1" w:uiPriority="99" w:unhideWhenUsed="1"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qFormat="0"/>
    <w:lsdException w:name="Table Classic 4" w:semiHidden="1" w:unhideWhenUsed="1"/>
    <w:lsdException w:name="Table Colorful 1" w:semiHidden="1" w:unhideWhenUsed="1"/>
    <w:lsdException w:name="Table Colorful 2" w:semiHidden="1" w:unhideWhenUsed="1" w:qFormat="0"/>
    <w:lsdException w:name="Table Colorful 3" w:semiHidden="1" w:unhideWhenUsed="1"/>
    <w:lsdException w:name="Table Columns 1" w:semiHidden="1" w:unhideWhenUsed="1" w:qFormat="0"/>
    <w:lsdException w:name="Table Columns 2" w:semiHidden="1" w:unhideWhenUsed="1"/>
    <w:lsdException w:name="Table Columns 3" w:semiHidden="1" w:unhideWhenUsed="1"/>
    <w:lsdException w:name="Table Columns 4" w:semiHidden="1" w:unhideWhenUsed="1" w:qFormat="0"/>
    <w:lsdException w:name="Table Columns 5" w:semiHidden="1" w:unhideWhenUsed="1"/>
    <w:lsdException w:name="Table Grid 1" w:semiHidden="1" w:unhideWhenUsed="1" w:qFormat="0"/>
    <w:lsdException w:name="Table Grid 2" w:semiHidden="1" w:unhideWhenUsed="1"/>
    <w:lsdException w:name="Table Grid 3" w:semiHidden="1" w:unhideWhenUsed="1"/>
    <w:lsdException w:name="Table Grid 4" w:semiHidden="1" w:unhideWhenUsed="1" w:qFormat="0"/>
    <w:lsdException w:name="Table Grid 5" w:semiHidden="1" w:unhideWhenUsed="1"/>
    <w:lsdException w:name="Table Grid 6" w:semiHidden="1" w:unhideWhenUsed="1"/>
    <w:lsdException w:name="Table Grid 7" w:semiHidden="1" w:unhideWhenUsed="1" w:qFormat="0"/>
    <w:lsdException w:name="Table Grid 8" w:semiHidden="1" w:unhideWhenUsed="1"/>
    <w:lsdException w:name="Table List 1" w:semiHidden="1" w:unhideWhenUsed="1"/>
    <w:lsdException w:name="Table List 2" w:semiHidden="1" w:unhideWhenUsed="1"/>
    <w:lsdException w:name="Table List 3" w:semiHidden="1" w:unhideWhenUsed="1" w:qFormat="0"/>
    <w:lsdException w:name="Table List 4" w:semiHidden="1" w:unhideWhenUsed="1"/>
    <w:lsdException w:name="Table List 5" w:semiHidden="1" w:unhideWhenUsed="1"/>
    <w:lsdException w:name="Table List 6" w:semiHidden="1" w:unhideWhenUsed="1" w:qFormat="0"/>
    <w:lsdException w:name="Table List 7" w:semiHidden="1" w:unhideWhenUsed="1"/>
    <w:lsdException w:name="Table List 8" w:semiHidden="1" w:unhideWhenUsed="1"/>
    <w:lsdException w:name="Table 3D effects 1" w:semiHidden="1" w:unhideWhenUsed="1"/>
    <w:lsdException w:name="Table 3D effects 2" w:semiHidden="1" w:unhideWhenUsed="1" w:qFormat="0"/>
    <w:lsdException w:name="Table 3D effects 3" w:semiHidden="1" w:unhideWhenUsed="1"/>
    <w:lsdException w:name="Table Contemporary" w:semiHidden="1" w:unhideWhenUsed="1"/>
    <w:lsdException w:name="Table Elegant" w:semiHidden="1" w:unhideWhenUsed="1" w:qFormat="0"/>
    <w:lsdException w:name="Table Professional" w:semiHidden="1" w:unhideWhenUsed="1" w:qFormat="0"/>
    <w:lsdException w:name="Table Subtle 1" w:semiHidden="1" w:unhideWhenUsed="1"/>
    <w:lsdException w:name="Table Subtle 2" w:semiHidden="1" w:unhideWhenUsed="1"/>
    <w:lsdException w:name="Table Web 1" w:semiHidden="1" w:unhideWhenUsed="1"/>
    <w:lsdException w:name="Table Web 2" w:semiHidden="1" w:unhideWhenUsed="1" w:qFormat="0"/>
    <w:lsdException w:name="Table Web 3" w:semiHidden="1" w:unhideWhenUsed="1"/>
    <w:lsdException w:name="Table Theme" w:semiHidden="1" w:unhideWhenUsed="1"/>
    <w:lsdException w:name="Placeholder Text" w:semiHidden="1" w:uiPriority="99" w:qFormat="0"/>
    <w:lsdException w:name="No Spacing" w:uiPriority="99"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qFormat="0"/>
    <w:lsdException w:name="Medium Grid 1" w:uiPriority="67" w:qFormat="0"/>
    <w:lsdException w:name="Medium Grid 2" w:uiPriority="68" w:qFormat="0"/>
    <w:lsdException w:name="Medium Grid 3" w:uiPriority="69" w:qFormat="0"/>
    <w:lsdException w:name="Dark List" w:uiPriority="70" w:qFormat="0"/>
    <w:lsdException w:name="Colorful Shading" w:uiPriority="71"/>
    <w:lsdException w:name="Colorful List" w:uiPriority="72"/>
    <w:lsdException w:name="Colorful Grid" w:uiPriority="73"/>
    <w:lsdException w:name="Light Shading Accent 1" w:uiPriority="60" w:qFormat="0"/>
    <w:lsdException w:name="Light List Accent 1" w:uiPriority="61" w:qFormat="0"/>
    <w:lsdException w:name="Light Grid Accent 1" w:uiPriority="62"/>
    <w:lsdException w:name="Medium Shading 1 Accent 1" w:uiPriority="63"/>
    <w:lsdException w:name="Medium Shading 2 Accent 1" w:uiPriority="64" w:qFormat="0"/>
    <w:lsdException w:name="Medium List 1 Accent 1" w:uiPriority="65"/>
    <w:lsdException w:name="Revision" w:semiHidden="1" w:uiPriority="99" w:qFormat="0"/>
    <w:lsdException w:name="List Paragraph" w:uiPriority="99"/>
    <w:lsdException w:name="Quote" w:uiPriority="99" w:qFormat="0"/>
    <w:lsdException w:name="Intense Quote" w:uiPriority="99" w:qFormat="0"/>
    <w:lsdException w:name="Medium List 2 Accent 1" w:uiPriority="66"/>
    <w:lsdException w:name="Medium Grid 1 Accent 1" w:uiPriority="67" w:qFormat="0"/>
    <w:lsdException w:name="Medium Grid 2 Accent 1" w:uiPriority="68"/>
    <w:lsdException w:name="Medium Grid 3 Accent 1" w:uiPriority="69" w:qFormat="0"/>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qFormat="0"/>
    <w:lsdException w:name="Medium Grid 1 Accent 2" w:uiPriority="67"/>
    <w:lsdException w:name="Medium Grid 2 Accent 2" w:uiPriority="68" w:qFormat="0"/>
    <w:lsdException w:name="Medium Grid 3 Accent 2" w:uiPriority="69" w:qFormat="0"/>
    <w:lsdException w:name="Dark List Accent 2" w:uiPriority="70" w:qFormat="0"/>
    <w:lsdException w:name="Colorful Shading Accent 2" w:uiPriority="71"/>
    <w:lsdException w:name="Colorful List Accent 2" w:uiPriority="72"/>
    <w:lsdException w:name="Colorful Grid Accent 2" w:uiPriority="73" w:qFormat="0"/>
    <w:lsdException w:name="Light Shading Accent 3" w:uiPriority="60"/>
    <w:lsdException w:name="Light List Accent 3" w:uiPriority="61"/>
    <w:lsdException w:name="Light Grid Accent 3" w:uiPriority="62"/>
    <w:lsdException w:name="Medium Shading 1 Accent 3" w:uiPriority="63" w:qFormat="0"/>
    <w:lsdException w:name="Medium Shading 2 Accent 3" w:uiPriority="64"/>
    <w:lsdException w:name="Medium List 1 Accent 3" w:uiPriority="65" w:qFormat="0"/>
    <w:lsdException w:name="Medium List 2 Accent 3" w:uiPriority="66" w:qFormat="0"/>
    <w:lsdException w:name="Medium Grid 1 Accent 3" w:uiPriority="67" w:qFormat="0"/>
    <w:lsdException w:name="Medium Grid 2 Accent 3" w:uiPriority="68" w:qFormat="0"/>
    <w:lsdException w:name="Medium Grid 3 Accent 3" w:uiPriority="69"/>
    <w:lsdException w:name="Dark List Accent 3" w:uiPriority="70"/>
    <w:lsdException w:name="Colorful Shading Accent 3" w:uiPriority="71" w:qFormat="0"/>
    <w:lsdException w:name="Colorful List Accent 3" w:uiPriority="72"/>
    <w:lsdException w:name="Colorful Grid Accent 3" w:uiPriority="73" w:qFormat="0"/>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qFormat="0"/>
    <w:lsdException w:name="Medium Grid 1 Accent 4" w:uiPriority="67" w:qFormat="0"/>
    <w:lsdException w:name="Medium Grid 2 Accent 4" w:uiPriority="68"/>
    <w:lsdException w:name="Medium Grid 3 Accent 4" w:uiPriority="69" w:qFormat="0"/>
    <w:lsdException w:name="Dark List Accent 4" w:uiPriority="70"/>
    <w:lsdException w:name="Colorful Shading Accent 4" w:uiPriority="71"/>
    <w:lsdException w:name="Colorful List Accent 4" w:uiPriority="72"/>
    <w:lsdException w:name="Colorful Grid Accent 4" w:uiPriority="73" w:qFormat="0"/>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qFormat="0"/>
    <w:lsdException w:name="Medium Grid 3 Accent 5" w:uiPriority="69"/>
    <w:lsdException w:name="Dark List Accent 5" w:uiPriority="70"/>
    <w:lsdException w:name="Colorful Shading Accent 5" w:uiPriority="71"/>
    <w:lsdException w:name="Colorful List Accent 5" w:uiPriority="72" w:qFormat="0"/>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qFormat="0"/>
    <w:lsdException w:name="Colorful Shading Accent 6" w:uiPriority="71" w:qFormat="0"/>
    <w:lsdException w:name="Colorful List Accent 6" w:uiPriority="72" w:qFormat="0"/>
    <w:lsdException w:name="Colorful Grid Accent 6" w:uiPriority="73"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iPriority="99" w:unhideWhenUsed="1" w:qFormat="0"/>
    <w:lsdException w:name="Smart Hyperlink" w:semiHidden="1" w:uiPriority="99" w:unhideWhenUsed="1" w:qFormat="0"/>
    <w:lsdException w:name="Hashtag" w:semiHidden="1" w:uiPriority="99" w:unhideWhenUsed="1" w:qFormat="0"/>
    <w:lsdException w:name="Unresolved Mention" w:semiHidden="1" w:uiPriority="99" w:unhideWhenUsed="1" w:qFormat="0"/>
  </w:latentStyles>
  <w:style w:type="paragraph" w:default="1" w:styleId="Normalny">
    <w:name w:val="Normal"/>
    <w:qFormat/>
    <w:pPr>
      <w:spacing w:after="200" w:line="276" w:lineRule="auto"/>
    </w:pPr>
    <w:rPr>
      <w:rFonts w:ascii="Calibri" w:eastAsia="Times New Roman" w:hAnsi="Calibri" w:cs="Times New Roman"/>
      <w:sz w:val="22"/>
      <w:szCs w:val="22"/>
    </w:rPr>
  </w:style>
  <w:style w:type="paragraph" w:styleId="Nagwek1">
    <w:name w:val="heading 1"/>
    <w:basedOn w:val="Normalny"/>
    <w:next w:val="Normalny"/>
    <w:qFormat/>
    <w:pPr>
      <w:keepNext/>
      <w:keepLines/>
      <w:spacing w:before="340" w:after="330" w:line="578" w:lineRule="auto"/>
      <w:outlineLvl w:val="0"/>
    </w:pPr>
    <w:rPr>
      <w:b/>
      <w:bCs/>
      <w:kern w:val="44"/>
      <w:sz w:val="44"/>
      <w:szCs w:val="44"/>
    </w:rPr>
  </w:style>
  <w:style w:type="paragraph" w:styleId="Nagwek2">
    <w:name w:val="heading 2"/>
    <w:basedOn w:val="Normalny"/>
    <w:next w:val="Normalny"/>
    <w:unhideWhenUsed/>
    <w:qFormat/>
    <w:pPr>
      <w:keepNext/>
      <w:keepLines/>
      <w:spacing w:before="260" w:after="260" w:line="416" w:lineRule="auto"/>
      <w:outlineLvl w:val="1"/>
    </w:pPr>
    <w:rPr>
      <w:b/>
      <w:bCs/>
      <w:sz w:val="32"/>
      <w:szCs w:val="32"/>
    </w:rPr>
  </w:style>
  <w:style w:type="paragraph" w:styleId="Nagwek3">
    <w:name w:val="heading 3"/>
    <w:basedOn w:val="Normalny"/>
    <w:next w:val="Normalny"/>
    <w:unhideWhenUsed/>
    <w:qFormat/>
    <w:pPr>
      <w:keepNext/>
      <w:keepLines/>
      <w:spacing w:before="260" w:after="260" w:line="416" w:lineRule="auto"/>
      <w:outlineLvl w:val="2"/>
    </w:pPr>
    <w:rPr>
      <w:b/>
      <w:bCs/>
      <w:sz w:val="32"/>
      <w:szCs w:val="32"/>
    </w:rPr>
  </w:style>
  <w:style w:type="paragraph" w:styleId="Nagwek4">
    <w:name w:val="heading 4"/>
    <w:basedOn w:val="Normalny"/>
    <w:next w:val="Normalny"/>
    <w:unhideWhenUsed/>
    <w:qFormat/>
    <w:pPr>
      <w:keepNext/>
      <w:keepLines/>
      <w:spacing w:before="280" w:after="290" w:line="376" w:lineRule="auto"/>
      <w:outlineLvl w:val="3"/>
    </w:pPr>
    <w:rPr>
      <w:b/>
      <w:bCs/>
      <w:sz w:val="28"/>
      <w:szCs w:val="28"/>
    </w:rPr>
  </w:style>
  <w:style w:type="paragraph" w:styleId="Nagwek5">
    <w:name w:val="heading 5"/>
    <w:basedOn w:val="Normalny"/>
    <w:next w:val="Normalny"/>
    <w:unhideWhenUsed/>
    <w:qFormat/>
    <w:pPr>
      <w:keepNext/>
      <w:keepLines/>
      <w:spacing w:before="280" w:after="290" w:line="376" w:lineRule="auto"/>
      <w:outlineLvl w:val="4"/>
    </w:pPr>
    <w:rPr>
      <w:b/>
      <w:bCs/>
      <w:sz w:val="28"/>
      <w:szCs w:val="28"/>
    </w:rPr>
  </w:style>
  <w:style w:type="paragraph" w:styleId="Nagwek6">
    <w:name w:val="heading 6"/>
    <w:basedOn w:val="Normalny"/>
    <w:next w:val="Normalny"/>
    <w:unhideWhenUsed/>
    <w:qFormat/>
    <w:pPr>
      <w:keepNext/>
      <w:keepLines/>
      <w:spacing w:before="240" w:after="64" w:line="320" w:lineRule="auto"/>
      <w:outlineLvl w:val="5"/>
    </w:pPr>
    <w:rPr>
      <w:b/>
      <w:bCs/>
      <w:sz w:val="24"/>
      <w:szCs w:val="24"/>
    </w:rPr>
  </w:style>
  <w:style w:type="paragraph" w:styleId="Nagwek7">
    <w:name w:val="heading 7"/>
    <w:basedOn w:val="Normalny"/>
    <w:next w:val="Normalny"/>
    <w:unhideWhenUsed/>
    <w:qFormat/>
    <w:pPr>
      <w:keepNext/>
      <w:keepLines/>
      <w:spacing w:before="240" w:after="64" w:line="320" w:lineRule="auto"/>
      <w:outlineLvl w:val="6"/>
    </w:pPr>
    <w:rPr>
      <w:b/>
      <w:bCs/>
      <w:sz w:val="24"/>
      <w:szCs w:val="24"/>
    </w:rPr>
  </w:style>
  <w:style w:type="paragraph" w:styleId="Nagwek8">
    <w:name w:val="heading 8"/>
    <w:basedOn w:val="Normalny"/>
    <w:next w:val="Normalny"/>
    <w:unhideWhenUsed/>
    <w:qFormat/>
    <w:pPr>
      <w:keepNext/>
      <w:keepLines/>
      <w:spacing w:before="240" w:after="64" w:line="320" w:lineRule="auto"/>
      <w:outlineLvl w:val="7"/>
    </w:pPr>
    <w:rPr>
      <w:sz w:val="24"/>
      <w:szCs w:val="24"/>
    </w:rPr>
  </w:style>
  <w:style w:type="paragraph" w:styleId="Nagwek9">
    <w:name w:val="heading 9"/>
    <w:basedOn w:val="Normalny"/>
    <w:next w:val="Normalny"/>
    <w:unhideWhenUsed/>
    <w:qFormat/>
    <w:pPr>
      <w:keepNext/>
      <w:keepLines/>
      <w:spacing w:before="240" w:after="64" w:line="320" w:lineRule="auto"/>
      <w:outlineLvl w:val="8"/>
    </w:pPr>
    <w:rPr>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qFormat/>
    <w:rPr>
      <w:sz w:val="16"/>
      <w:szCs w:val="16"/>
    </w:rPr>
  </w:style>
  <w:style w:type="paragraph" w:styleId="Tekstblokowy">
    <w:name w:val="Block Text"/>
    <w:basedOn w:val="Normalny"/>
    <w:qFormat/>
    <w:pPr>
      <w:spacing w:after="120"/>
      <w:ind w:leftChars="700" w:left="1440" w:rightChars="700" w:right="1440"/>
    </w:pPr>
  </w:style>
  <w:style w:type="paragraph" w:styleId="Tekstpodstawowy">
    <w:name w:val="Body Text"/>
    <w:basedOn w:val="Normalny"/>
    <w:qFormat/>
    <w:pPr>
      <w:spacing w:after="120"/>
    </w:pPr>
  </w:style>
  <w:style w:type="paragraph" w:styleId="Tekstpodstawowy2">
    <w:name w:val="Body Text 2"/>
    <w:basedOn w:val="Normalny"/>
    <w:qFormat/>
    <w:pPr>
      <w:spacing w:after="120" w:line="480" w:lineRule="auto"/>
    </w:pPr>
  </w:style>
  <w:style w:type="paragraph" w:styleId="Tekstpodstawowy3">
    <w:name w:val="Body Text 3"/>
    <w:basedOn w:val="Normalny"/>
    <w:qFormat/>
    <w:pPr>
      <w:spacing w:after="120"/>
    </w:pPr>
    <w:rPr>
      <w:sz w:val="16"/>
      <w:szCs w:val="16"/>
    </w:rPr>
  </w:style>
  <w:style w:type="paragraph" w:styleId="Tekstpodstawowyzwciciem">
    <w:name w:val="Body Text First Indent"/>
    <w:basedOn w:val="Tekstpodstawowy"/>
    <w:qFormat/>
    <w:pPr>
      <w:ind w:firstLineChars="100" w:firstLine="420"/>
    </w:pPr>
  </w:style>
  <w:style w:type="paragraph" w:styleId="Tekstpodstawowywcity">
    <w:name w:val="Body Text Indent"/>
    <w:basedOn w:val="Normalny"/>
    <w:qFormat/>
    <w:pPr>
      <w:spacing w:after="120"/>
      <w:ind w:leftChars="200" w:left="420"/>
    </w:pPr>
  </w:style>
  <w:style w:type="paragraph" w:styleId="Tekstpodstawowyzwciciem2">
    <w:name w:val="Body Text First Indent 2"/>
    <w:basedOn w:val="Tekstpodstawowywcity"/>
    <w:qFormat/>
    <w:pPr>
      <w:ind w:firstLineChars="200" w:firstLine="420"/>
    </w:pPr>
  </w:style>
  <w:style w:type="paragraph" w:styleId="Tekstpodstawowywcity2">
    <w:name w:val="Body Text Indent 2"/>
    <w:basedOn w:val="Normalny"/>
    <w:qFormat/>
    <w:pPr>
      <w:spacing w:after="120" w:line="480" w:lineRule="auto"/>
      <w:ind w:leftChars="200" w:left="420"/>
    </w:pPr>
  </w:style>
  <w:style w:type="paragraph" w:styleId="Tekstpodstawowywcity3">
    <w:name w:val="Body Text Indent 3"/>
    <w:basedOn w:val="Normalny"/>
    <w:qFormat/>
    <w:pPr>
      <w:spacing w:after="120"/>
      <w:ind w:leftChars="200" w:left="420"/>
    </w:pPr>
    <w:rPr>
      <w:sz w:val="16"/>
      <w:szCs w:val="16"/>
    </w:rPr>
  </w:style>
  <w:style w:type="paragraph" w:styleId="Legenda">
    <w:name w:val="caption"/>
    <w:basedOn w:val="Normalny"/>
    <w:next w:val="Normalny"/>
    <w:unhideWhenUsed/>
    <w:qFormat/>
    <w:rPr>
      <w:rFonts w:ascii="Arial" w:eastAsia="SimHei" w:hAnsi="Arial" w:cs="Arial"/>
      <w:sz w:val="20"/>
    </w:rPr>
  </w:style>
  <w:style w:type="paragraph" w:styleId="Zwrotpoegnalny">
    <w:name w:val="Closing"/>
    <w:basedOn w:val="Normalny"/>
    <w:qFormat/>
    <w:pPr>
      <w:ind w:leftChars="2100" w:left="100"/>
    </w:pPr>
  </w:style>
  <w:style w:type="paragraph" w:styleId="Tekstkomentarza">
    <w:name w:val="annotation text"/>
    <w:basedOn w:val="Normalny"/>
    <w:qFormat/>
  </w:style>
  <w:style w:type="paragraph" w:styleId="Tematkomentarza">
    <w:name w:val="annotation subject"/>
    <w:basedOn w:val="Tekstkomentarza"/>
    <w:next w:val="Tekstkomentarza"/>
    <w:qFormat/>
    <w:rPr>
      <w:b/>
      <w:bCs/>
    </w:rPr>
  </w:style>
  <w:style w:type="paragraph" w:styleId="Data">
    <w:name w:val="Date"/>
    <w:basedOn w:val="Normalny"/>
    <w:next w:val="Normalny"/>
    <w:qFormat/>
    <w:pPr>
      <w:ind w:leftChars="2500" w:left="100"/>
    </w:pPr>
  </w:style>
  <w:style w:type="paragraph" w:styleId="Mapadokumentu">
    <w:name w:val="Document Map"/>
    <w:basedOn w:val="Normalny"/>
    <w:qFormat/>
    <w:pPr>
      <w:shd w:val="clear" w:color="auto" w:fill="000080"/>
    </w:pPr>
  </w:style>
  <w:style w:type="paragraph" w:styleId="Podpise-mail">
    <w:name w:val="E-mail Signature"/>
    <w:basedOn w:val="Normalny"/>
    <w:qFormat/>
  </w:style>
  <w:style w:type="paragraph" w:styleId="Tekstprzypisukocowego">
    <w:name w:val="endnote text"/>
    <w:basedOn w:val="Normalny"/>
    <w:qFormat/>
    <w:pPr>
      <w:snapToGrid w:val="0"/>
    </w:pPr>
  </w:style>
  <w:style w:type="paragraph" w:styleId="Adresnakopercie">
    <w:name w:val="envelope address"/>
    <w:basedOn w:val="Normalny"/>
    <w:qFormat/>
    <w:pPr>
      <w:framePr w:w="7920" w:h="1980" w:hRule="exact" w:hSpace="180" w:wrap="around" w:hAnchor="page" w:xAlign="center" w:yAlign="bottom"/>
      <w:snapToGrid w:val="0"/>
      <w:ind w:leftChars="1400" w:left="100"/>
    </w:pPr>
    <w:rPr>
      <w:rFonts w:ascii="Arial" w:hAnsi="Arial" w:cs="Arial"/>
      <w:sz w:val="24"/>
      <w:szCs w:val="24"/>
    </w:rPr>
  </w:style>
  <w:style w:type="paragraph" w:styleId="Adreszwrotnynakopercie">
    <w:name w:val="envelope return"/>
    <w:basedOn w:val="Normalny"/>
    <w:qFormat/>
    <w:pPr>
      <w:snapToGrid w:val="0"/>
    </w:pPr>
    <w:rPr>
      <w:rFonts w:ascii="Arial" w:hAnsi="Arial" w:cs="Arial"/>
    </w:rPr>
  </w:style>
  <w:style w:type="paragraph" w:styleId="Stopka">
    <w:name w:val="footer"/>
    <w:basedOn w:val="Normalny"/>
    <w:qFormat/>
    <w:pPr>
      <w:tabs>
        <w:tab w:val="center" w:pos="4153"/>
        <w:tab w:val="right" w:pos="8306"/>
      </w:tabs>
      <w:snapToGrid w:val="0"/>
    </w:pPr>
    <w:rPr>
      <w:sz w:val="18"/>
      <w:szCs w:val="18"/>
    </w:rPr>
  </w:style>
  <w:style w:type="paragraph" w:styleId="Tekstprzypisudolnego">
    <w:name w:val="footnote text"/>
    <w:basedOn w:val="Normalny"/>
    <w:qFormat/>
    <w:pPr>
      <w:snapToGrid w:val="0"/>
    </w:pPr>
    <w:rPr>
      <w:sz w:val="18"/>
      <w:szCs w:val="18"/>
    </w:rPr>
  </w:style>
  <w:style w:type="paragraph" w:styleId="Nagwek">
    <w:name w:val="header"/>
    <w:basedOn w:val="Normalny"/>
    <w:qFormat/>
    <w:pPr>
      <w:tabs>
        <w:tab w:val="center" w:pos="4153"/>
        <w:tab w:val="right" w:pos="8306"/>
      </w:tabs>
      <w:snapToGrid w:val="0"/>
    </w:pPr>
    <w:rPr>
      <w:sz w:val="18"/>
      <w:szCs w:val="18"/>
    </w:rPr>
  </w:style>
  <w:style w:type="paragraph" w:styleId="HTML-adres">
    <w:name w:val="HTML Address"/>
    <w:basedOn w:val="Normalny"/>
    <w:qFormat/>
    <w:rPr>
      <w:i/>
      <w:iCs/>
    </w:rPr>
  </w:style>
  <w:style w:type="paragraph" w:styleId="HTML-wstpniesformatowany">
    <w:name w:val="HTML Preformatted"/>
    <w:basedOn w:val="Normalny"/>
    <w:qFormat/>
    <w:rPr>
      <w:rFonts w:ascii="Courier New" w:hAnsi="Courier New" w:cs="Courier New"/>
      <w:sz w:val="20"/>
    </w:rPr>
  </w:style>
  <w:style w:type="paragraph" w:styleId="Indeks1">
    <w:name w:val="index 1"/>
    <w:basedOn w:val="Normalny"/>
    <w:next w:val="Normalny"/>
    <w:qFormat/>
  </w:style>
  <w:style w:type="paragraph" w:styleId="Indeks2">
    <w:name w:val="index 2"/>
    <w:basedOn w:val="Normalny"/>
    <w:next w:val="Normalny"/>
    <w:pPr>
      <w:ind w:leftChars="200" w:left="200"/>
    </w:pPr>
  </w:style>
  <w:style w:type="paragraph" w:styleId="Indeks3">
    <w:name w:val="index 3"/>
    <w:basedOn w:val="Normalny"/>
    <w:next w:val="Normalny"/>
    <w:qFormat/>
    <w:pPr>
      <w:ind w:leftChars="400" w:left="400"/>
    </w:pPr>
  </w:style>
  <w:style w:type="paragraph" w:styleId="Indeks4">
    <w:name w:val="index 4"/>
    <w:basedOn w:val="Normalny"/>
    <w:next w:val="Normalny"/>
    <w:qFormat/>
    <w:pPr>
      <w:ind w:leftChars="600" w:left="600"/>
    </w:pPr>
  </w:style>
  <w:style w:type="paragraph" w:styleId="Indeks5">
    <w:name w:val="index 5"/>
    <w:basedOn w:val="Normalny"/>
    <w:next w:val="Normalny"/>
    <w:qFormat/>
    <w:pPr>
      <w:ind w:leftChars="800" w:left="800"/>
    </w:pPr>
  </w:style>
  <w:style w:type="paragraph" w:styleId="Indeks6">
    <w:name w:val="index 6"/>
    <w:basedOn w:val="Normalny"/>
    <w:next w:val="Normalny"/>
    <w:qFormat/>
    <w:pPr>
      <w:ind w:leftChars="1000" w:left="1000"/>
    </w:pPr>
  </w:style>
  <w:style w:type="paragraph" w:styleId="Indeks7">
    <w:name w:val="index 7"/>
    <w:basedOn w:val="Normalny"/>
    <w:next w:val="Normalny"/>
    <w:qFormat/>
    <w:pPr>
      <w:ind w:leftChars="1200" w:left="1200"/>
    </w:pPr>
  </w:style>
  <w:style w:type="paragraph" w:styleId="Indeks8">
    <w:name w:val="index 8"/>
    <w:basedOn w:val="Normalny"/>
    <w:next w:val="Normalny"/>
    <w:qFormat/>
    <w:pPr>
      <w:ind w:leftChars="1400" w:left="1400"/>
    </w:pPr>
  </w:style>
  <w:style w:type="paragraph" w:styleId="Indeks9">
    <w:name w:val="index 9"/>
    <w:basedOn w:val="Normalny"/>
    <w:next w:val="Normalny"/>
    <w:pPr>
      <w:ind w:leftChars="1600" w:left="1600"/>
    </w:pPr>
  </w:style>
  <w:style w:type="paragraph" w:styleId="Nagwekindeksu">
    <w:name w:val="index heading"/>
    <w:basedOn w:val="Normalny"/>
    <w:next w:val="Indeks1"/>
    <w:qFormat/>
    <w:rPr>
      <w:rFonts w:ascii="Arial" w:hAnsi="Arial" w:cs="Arial"/>
      <w:b/>
      <w:bCs/>
    </w:rPr>
  </w:style>
  <w:style w:type="paragraph" w:styleId="Lista">
    <w:name w:val="List"/>
    <w:basedOn w:val="Normalny"/>
    <w:qFormat/>
    <w:pPr>
      <w:ind w:left="200" w:hangingChars="200" w:hanging="200"/>
    </w:pPr>
  </w:style>
  <w:style w:type="paragraph" w:styleId="Lista2">
    <w:name w:val="List 2"/>
    <w:basedOn w:val="Normalny"/>
    <w:pPr>
      <w:ind w:leftChars="200" w:left="100" w:hangingChars="200" w:hanging="200"/>
    </w:pPr>
  </w:style>
  <w:style w:type="paragraph" w:styleId="Lista3">
    <w:name w:val="List 3"/>
    <w:basedOn w:val="Normalny"/>
    <w:qFormat/>
    <w:pPr>
      <w:ind w:leftChars="400" w:left="100" w:hangingChars="200" w:hanging="200"/>
    </w:pPr>
  </w:style>
  <w:style w:type="paragraph" w:styleId="Lista4">
    <w:name w:val="List 4"/>
    <w:basedOn w:val="Normalny"/>
    <w:qFormat/>
    <w:pPr>
      <w:ind w:leftChars="600" w:left="100" w:hangingChars="200" w:hanging="200"/>
    </w:pPr>
  </w:style>
  <w:style w:type="paragraph" w:styleId="Lista5">
    <w:name w:val="List 5"/>
    <w:basedOn w:val="Normalny"/>
    <w:qFormat/>
    <w:pPr>
      <w:ind w:leftChars="800" w:left="100" w:hangingChars="200" w:hanging="200"/>
    </w:pPr>
  </w:style>
  <w:style w:type="paragraph" w:styleId="Listapunktowana">
    <w:name w:val="List Bullet"/>
    <w:basedOn w:val="Normalny"/>
    <w:pPr>
      <w:numPr>
        <w:numId w:val="1"/>
      </w:numPr>
    </w:pPr>
  </w:style>
  <w:style w:type="paragraph" w:styleId="Listapunktowana2">
    <w:name w:val="List Bullet 2"/>
    <w:basedOn w:val="Normalny"/>
    <w:qFormat/>
    <w:pPr>
      <w:numPr>
        <w:numId w:val="2"/>
      </w:numPr>
    </w:pPr>
  </w:style>
  <w:style w:type="paragraph" w:styleId="Listapunktowana3">
    <w:name w:val="List Bullet 3"/>
    <w:basedOn w:val="Normalny"/>
    <w:qFormat/>
    <w:pPr>
      <w:numPr>
        <w:numId w:val="3"/>
      </w:numPr>
    </w:pPr>
  </w:style>
  <w:style w:type="paragraph" w:styleId="Listapunktowana4">
    <w:name w:val="List Bullet 4"/>
    <w:basedOn w:val="Normalny"/>
    <w:qFormat/>
    <w:pPr>
      <w:numPr>
        <w:numId w:val="4"/>
      </w:numPr>
    </w:pPr>
  </w:style>
  <w:style w:type="paragraph" w:styleId="Listapunktowana5">
    <w:name w:val="List Bullet 5"/>
    <w:basedOn w:val="Normalny"/>
    <w:qFormat/>
    <w:pPr>
      <w:numPr>
        <w:numId w:val="5"/>
      </w:numPr>
    </w:pPr>
  </w:style>
  <w:style w:type="paragraph" w:styleId="Lista-kontynuacja">
    <w:name w:val="List Continue"/>
    <w:basedOn w:val="Normalny"/>
    <w:pPr>
      <w:spacing w:after="120"/>
      <w:ind w:leftChars="200" w:left="420"/>
    </w:pPr>
  </w:style>
  <w:style w:type="paragraph" w:styleId="Lista-kontynuacja2">
    <w:name w:val="List Continue 2"/>
    <w:basedOn w:val="Normalny"/>
    <w:qFormat/>
    <w:pPr>
      <w:spacing w:after="120"/>
      <w:ind w:leftChars="400" w:left="840"/>
    </w:pPr>
  </w:style>
  <w:style w:type="paragraph" w:styleId="Lista-kontynuacja3">
    <w:name w:val="List Continue 3"/>
    <w:basedOn w:val="Normalny"/>
    <w:qFormat/>
    <w:pPr>
      <w:spacing w:after="120"/>
      <w:ind w:leftChars="600" w:left="1260"/>
    </w:pPr>
  </w:style>
  <w:style w:type="paragraph" w:styleId="Lista-kontynuacja4">
    <w:name w:val="List Continue 4"/>
    <w:basedOn w:val="Normalny"/>
    <w:qFormat/>
    <w:pPr>
      <w:spacing w:after="120"/>
      <w:ind w:leftChars="800" w:left="1680"/>
    </w:pPr>
  </w:style>
  <w:style w:type="paragraph" w:styleId="Lista-kontynuacja5">
    <w:name w:val="List Continue 5"/>
    <w:basedOn w:val="Normalny"/>
    <w:qFormat/>
    <w:pPr>
      <w:spacing w:after="120"/>
      <w:ind w:leftChars="1000" w:left="2100"/>
    </w:pPr>
  </w:style>
  <w:style w:type="paragraph" w:styleId="Listanumerowana">
    <w:name w:val="List Number"/>
    <w:basedOn w:val="Normalny"/>
    <w:qFormat/>
    <w:pPr>
      <w:numPr>
        <w:numId w:val="6"/>
      </w:numPr>
    </w:pPr>
  </w:style>
  <w:style w:type="paragraph" w:styleId="Listanumerowana2">
    <w:name w:val="List Number 2"/>
    <w:basedOn w:val="Normalny"/>
    <w:qFormat/>
    <w:pPr>
      <w:numPr>
        <w:numId w:val="7"/>
      </w:numPr>
    </w:pPr>
  </w:style>
  <w:style w:type="paragraph" w:styleId="Listanumerowana3">
    <w:name w:val="List Number 3"/>
    <w:basedOn w:val="Normalny"/>
    <w:qFormat/>
    <w:pPr>
      <w:numPr>
        <w:numId w:val="8"/>
      </w:numPr>
    </w:pPr>
  </w:style>
  <w:style w:type="paragraph" w:styleId="Listanumerowana4">
    <w:name w:val="List Number 4"/>
    <w:basedOn w:val="Normalny"/>
    <w:qFormat/>
    <w:pPr>
      <w:numPr>
        <w:numId w:val="9"/>
      </w:numPr>
    </w:pPr>
  </w:style>
  <w:style w:type="paragraph" w:styleId="Listanumerowana5">
    <w:name w:val="List Number 5"/>
    <w:basedOn w:val="Normalny"/>
    <w:qFormat/>
    <w:pPr>
      <w:numPr>
        <w:numId w:val="10"/>
      </w:numPr>
    </w:pPr>
  </w:style>
  <w:style w:type="paragraph" w:styleId="Tekstmakra">
    <w:name w:val="macro"/>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lang w:val="en-US" w:eastAsia="zh-CN"/>
    </w:rPr>
  </w:style>
  <w:style w:type="paragraph" w:styleId="Nagwekwiadomoci">
    <w:name w:val="Message Header"/>
    <w:basedOn w:val="Normalny"/>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nyWeb">
    <w:name w:val="Normal (Web)"/>
    <w:basedOn w:val="Normalny"/>
    <w:qFormat/>
    <w:rPr>
      <w:sz w:val="24"/>
      <w:szCs w:val="24"/>
    </w:rPr>
  </w:style>
  <w:style w:type="paragraph" w:styleId="Wcicienormalne">
    <w:name w:val="Normal Indent"/>
    <w:basedOn w:val="Normalny"/>
    <w:qFormat/>
    <w:pPr>
      <w:ind w:firstLineChars="200" w:firstLine="420"/>
    </w:pPr>
  </w:style>
  <w:style w:type="paragraph" w:styleId="Nagweknotatki">
    <w:name w:val="Note Heading"/>
    <w:basedOn w:val="Normalny"/>
    <w:next w:val="Normalny"/>
    <w:qFormat/>
    <w:pPr>
      <w:jc w:val="center"/>
    </w:pPr>
  </w:style>
  <w:style w:type="paragraph" w:styleId="Zwykytekst">
    <w:name w:val="Plain Text"/>
    <w:basedOn w:val="Normalny"/>
    <w:qFormat/>
    <w:rPr>
      <w:rFonts w:ascii="SimSun" w:hAnsi="Courier New" w:cs="Courier New"/>
      <w:szCs w:val="21"/>
    </w:rPr>
  </w:style>
  <w:style w:type="paragraph" w:styleId="Zwrotgrzecznociowy">
    <w:name w:val="Salutation"/>
    <w:basedOn w:val="Normalny"/>
    <w:next w:val="Normalny"/>
    <w:qFormat/>
  </w:style>
  <w:style w:type="paragraph" w:styleId="Podpis">
    <w:name w:val="Signature"/>
    <w:basedOn w:val="Normalny"/>
    <w:qFormat/>
    <w:pPr>
      <w:ind w:leftChars="2100" w:left="100"/>
    </w:pPr>
  </w:style>
  <w:style w:type="paragraph" w:styleId="Podtytu">
    <w:name w:val="Subtitle"/>
    <w:basedOn w:val="Normalny"/>
    <w:qFormat/>
    <w:pPr>
      <w:spacing w:before="240" w:after="60" w:line="312" w:lineRule="auto"/>
      <w:jc w:val="center"/>
      <w:outlineLvl w:val="1"/>
    </w:pPr>
    <w:rPr>
      <w:rFonts w:ascii="Arial" w:hAnsi="Arial" w:cs="Arial"/>
      <w:b/>
      <w:bCs/>
      <w:kern w:val="28"/>
      <w:sz w:val="32"/>
      <w:szCs w:val="32"/>
    </w:rPr>
  </w:style>
  <w:style w:type="paragraph" w:styleId="Wykazrde">
    <w:name w:val="table of authorities"/>
    <w:basedOn w:val="Normalny"/>
    <w:next w:val="Normalny"/>
    <w:qFormat/>
    <w:pPr>
      <w:ind w:leftChars="200" w:left="420"/>
    </w:pPr>
  </w:style>
  <w:style w:type="paragraph" w:styleId="Spisilustracji">
    <w:name w:val="table of figures"/>
    <w:basedOn w:val="Normalny"/>
    <w:next w:val="Normalny"/>
    <w:qFormat/>
    <w:pPr>
      <w:ind w:leftChars="200" w:left="200" w:hangingChars="200" w:hanging="200"/>
    </w:pPr>
  </w:style>
  <w:style w:type="paragraph" w:styleId="Tytu">
    <w:name w:val="Title"/>
    <w:basedOn w:val="Normalny"/>
    <w:qFormat/>
    <w:pPr>
      <w:spacing w:before="240" w:after="60"/>
      <w:jc w:val="center"/>
      <w:outlineLvl w:val="0"/>
    </w:pPr>
    <w:rPr>
      <w:rFonts w:ascii="Arial" w:hAnsi="Arial" w:cs="Arial"/>
      <w:b/>
      <w:bCs/>
      <w:sz w:val="32"/>
      <w:szCs w:val="32"/>
    </w:rPr>
  </w:style>
  <w:style w:type="paragraph" w:styleId="Nagwekwykazurde">
    <w:name w:val="toa heading"/>
    <w:basedOn w:val="Normalny"/>
    <w:next w:val="Normalny"/>
    <w:pPr>
      <w:spacing w:before="120"/>
    </w:pPr>
    <w:rPr>
      <w:rFonts w:ascii="Arial" w:hAnsi="Arial" w:cs="Arial"/>
      <w:sz w:val="24"/>
      <w:szCs w:val="24"/>
    </w:rPr>
  </w:style>
  <w:style w:type="paragraph" w:styleId="Spistreci1">
    <w:name w:val="toc 1"/>
    <w:basedOn w:val="Normalny"/>
    <w:next w:val="Normalny"/>
    <w:qFormat/>
  </w:style>
  <w:style w:type="paragraph" w:styleId="Spistreci2">
    <w:name w:val="toc 2"/>
    <w:basedOn w:val="Normalny"/>
    <w:next w:val="Normalny"/>
    <w:qFormat/>
    <w:pPr>
      <w:ind w:leftChars="200" w:left="420"/>
    </w:pPr>
  </w:style>
  <w:style w:type="paragraph" w:styleId="Spistreci3">
    <w:name w:val="toc 3"/>
    <w:basedOn w:val="Normalny"/>
    <w:next w:val="Normalny"/>
    <w:pPr>
      <w:ind w:leftChars="400" w:left="840"/>
    </w:pPr>
  </w:style>
  <w:style w:type="paragraph" w:styleId="Spistreci4">
    <w:name w:val="toc 4"/>
    <w:basedOn w:val="Normalny"/>
    <w:next w:val="Normalny"/>
    <w:pPr>
      <w:ind w:leftChars="600" w:left="1260"/>
    </w:pPr>
  </w:style>
  <w:style w:type="paragraph" w:styleId="Spistreci5">
    <w:name w:val="toc 5"/>
    <w:basedOn w:val="Normalny"/>
    <w:next w:val="Normalny"/>
    <w:qFormat/>
    <w:pPr>
      <w:ind w:leftChars="800" w:left="1680"/>
    </w:pPr>
  </w:style>
  <w:style w:type="paragraph" w:styleId="Spistreci6">
    <w:name w:val="toc 6"/>
    <w:basedOn w:val="Normalny"/>
    <w:next w:val="Normalny"/>
    <w:qFormat/>
    <w:pPr>
      <w:ind w:leftChars="1000" w:left="2100"/>
    </w:pPr>
  </w:style>
  <w:style w:type="paragraph" w:styleId="Spistreci7">
    <w:name w:val="toc 7"/>
    <w:basedOn w:val="Normalny"/>
    <w:next w:val="Normalny"/>
    <w:qFormat/>
    <w:pPr>
      <w:ind w:leftChars="1200" w:left="2520"/>
    </w:pPr>
  </w:style>
  <w:style w:type="paragraph" w:styleId="Spistreci8">
    <w:name w:val="toc 8"/>
    <w:basedOn w:val="Normalny"/>
    <w:next w:val="Normalny"/>
    <w:qFormat/>
    <w:pPr>
      <w:ind w:leftChars="1400" w:left="2940"/>
    </w:pPr>
  </w:style>
  <w:style w:type="paragraph" w:styleId="Spistreci9">
    <w:name w:val="toc 9"/>
    <w:basedOn w:val="Normalny"/>
    <w:next w:val="Normalny"/>
    <w:qFormat/>
    <w:pPr>
      <w:ind w:leftChars="1600" w:left="3360"/>
    </w:pPr>
  </w:style>
  <w:style w:type="character" w:styleId="Odwoaniedokomentarza">
    <w:name w:val="annotation reference"/>
    <w:basedOn w:val="Domylnaczcionkaakapitu"/>
    <w:qFormat/>
    <w:rPr>
      <w:sz w:val="21"/>
      <w:szCs w:val="21"/>
    </w:rPr>
  </w:style>
  <w:style w:type="character" w:styleId="Uwydatnienie">
    <w:name w:val="Emphasis"/>
    <w:basedOn w:val="Domylnaczcionkaakapitu"/>
    <w:qFormat/>
    <w:rPr>
      <w:i/>
      <w:iCs/>
    </w:rPr>
  </w:style>
  <w:style w:type="character" w:styleId="Odwoanieprzypisukocowego">
    <w:name w:val="endnote reference"/>
    <w:basedOn w:val="Domylnaczcionkaakapitu"/>
    <w:qFormat/>
    <w:rPr>
      <w:vertAlign w:val="superscript"/>
    </w:rPr>
  </w:style>
  <w:style w:type="character" w:styleId="UyteHipercze">
    <w:name w:val="FollowedHyperlink"/>
    <w:basedOn w:val="Domylnaczcionkaakapitu"/>
    <w:qFormat/>
    <w:rPr>
      <w:color w:val="800080"/>
      <w:u w:val="single"/>
    </w:rPr>
  </w:style>
  <w:style w:type="character" w:styleId="Odwoanieprzypisudolnego">
    <w:name w:val="footnote reference"/>
    <w:basedOn w:val="Domylnaczcionkaakapitu"/>
    <w:qFormat/>
    <w:rPr>
      <w:vertAlign w:val="superscript"/>
    </w:rPr>
  </w:style>
  <w:style w:type="character" w:styleId="HTML-akronim">
    <w:name w:val="HTML Acronym"/>
    <w:basedOn w:val="Domylnaczcionkaakapitu"/>
    <w:qFormat/>
  </w:style>
  <w:style w:type="character" w:styleId="HTML-cytat">
    <w:name w:val="HTML Cite"/>
    <w:basedOn w:val="Domylnaczcionkaakapitu"/>
    <w:qFormat/>
    <w:rPr>
      <w:i/>
      <w:iCs/>
    </w:rPr>
  </w:style>
  <w:style w:type="character" w:styleId="HTML-kod">
    <w:name w:val="HTML Code"/>
    <w:basedOn w:val="Domylnaczcionkaakapitu"/>
    <w:qFormat/>
    <w:rPr>
      <w:rFonts w:ascii="Courier New" w:hAnsi="Courier New" w:cs="Courier New"/>
      <w:sz w:val="20"/>
      <w:szCs w:val="20"/>
    </w:rPr>
  </w:style>
  <w:style w:type="character" w:styleId="HTML-definicja">
    <w:name w:val="HTML Definition"/>
    <w:basedOn w:val="Domylnaczcionkaakapitu"/>
    <w:qFormat/>
    <w:rPr>
      <w:i/>
      <w:iCs/>
    </w:rPr>
  </w:style>
  <w:style w:type="character" w:styleId="HTML-klawiatura">
    <w:name w:val="HTML Keyboard"/>
    <w:basedOn w:val="Domylnaczcionkaakapitu"/>
    <w:qFormat/>
    <w:rPr>
      <w:rFonts w:ascii="Courier New" w:hAnsi="Courier New" w:cs="Courier New"/>
      <w:sz w:val="20"/>
      <w:szCs w:val="20"/>
    </w:rPr>
  </w:style>
  <w:style w:type="character" w:styleId="HTML-przykad">
    <w:name w:val="HTML Sample"/>
    <w:basedOn w:val="Domylnaczcionkaakapitu"/>
    <w:rPr>
      <w:rFonts w:ascii="Courier New" w:hAnsi="Courier New" w:cs="Courier New"/>
    </w:rPr>
  </w:style>
  <w:style w:type="character" w:styleId="HTML-staaszeroko">
    <w:name w:val="HTML Typewriter"/>
    <w:basedOn w:val="Domylnaczcionkaakapitu"/>
    <w:rPr>
      <w:rFonts w:ascii="Courier New" w:hAnsi="Courier New" w:cs="Courier New"/>
      <w:sz w:val="20"/>
      <w:szCs w:val="20"/>
    </w:rPr>
  </w:style>
  <w:style w:type="character" w:styleId="HTML-zmienna">
    <w:name w:val="HTML Variable"/>
    <w:basedOn w:val="Domylnaczcionkaakapitu"/>
    <w:rPr>
      <w:i/>
      <w:iCs/>
    </w:rPr>
  </w:style>
  <w:style w:type="character" w:styleId="Hipercze">
    <w:name w:val="Hyperlink"/>
    <w:basedOn w:val="Domylnaczcionkaakapitu"/>
    <w:qFormat/>
    <w:rPr>
      <w:color w:val="0000FF"/>
      <w:u w:val="single"/>
    </w:rPr>
  </w:style>
  <w:style w:type="character" w:styleId="Numerwiersza">
    <w:name w:val="line number"/>
    <w:basedOn w:val="Domylnaczcionkaakapitu"/>
    <w:qFormat/>
  </w:style>
  <w:style w:type="character" w:styleId="Numerstrony">
    <w:name w:val="page number"/>
    <w:basedOn w:val="Domylnaczcionkaakapitu"/>
  </w:style>
  <w:style w:type="character" w:styleId="Pogrubienie">
    <w:name w:val="Strong"/>
    <w:basedOn w:val="Domylnaczcionkaakapitu"/>
    <w:qFormat/>
    <w:rPr>
      <w:b/>
      <w:bCs/>
    </w:rPr>
  </w:style>
  <w:style w:type="table" w:styleId="Tabela-Efekty3D1">
    <w:name w:val="Table 3D effects 1"/>
    <w:basedOn w:val="Standardowy"/>
    <w:qFormat/>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ela-Efekty3D2">
    <w:name w:val="Table 3D effects 2"/>
    <w:basedOn w:val="Standardowy"/>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Efekty3D3">
    <w:name w:val="Table 3D effects 3"/>
    <w:basedOn w:val="Standardowy"/>
    <w:qFormat/>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Klasyczny1">
    <w:name w:val="Table Classic 1"/>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ela-Klasyczny2">
    <w:name w:val="Table Classic 2"/>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ela-Klasyczny3">
    <w:name w:val="Table Classic 3"/>
    <w:basedOn w:val="Standardowy"/>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ela-Klasyczny4">
    <w:name w:val="Table Classic 4"/>
    <w:basedOn w:val="Standardowy"/>
    <w:qFormat/>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ela-Kolorowy1">
    <w:name w:val="Table Colorful 1"/>
    <w:basedOn w:val="Standardowy"/>
    <w:qFormat/>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ela-Kolorowy2">
    <w:name w:val="Table Colorful 2"/>
    <w:basedOn w:val="Standardowy"/>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ela-Kolorowy3">
    <w:name w:val="Table Colorful 3"/>
    <w:basedOn w:val="Standardowy"/>
    <w:qFormat/>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ela-Kolumnowy1">
    <w:name w:val="Table Columns 1"/>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2">
    <w:name w:val="Table Columns 2"/>
    <w:basedOn w:val="Standardowy"/>
    <w:qFormat/>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3">
    <w:name w:val="Table Columns 3"/>
    <w:basedOn w:val="Standardowy"/>
    <w:qFormat/>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ela-Kolumnowy4">
    <w:name w:val="Table Columns 4"/>
    <w:basedOn w:val="Standardowy"/>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qFormat/>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qFormat/>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ela-Elegancki">
    <w:name w:val="Table Elegant"/>
    <w:basedOn w:val="Standardowy"/>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ela-Siatka">
    <w:name w:val="Table Grid"/>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ela-Siatka2">
    <w:name w:val="Table Grid 2"/>
    <w:basedOn w:val="Standardowy"/>
    <w:qFormat/>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ela-Siatka3">
    <w:name w:val="Table Grid 3"/>
    <w:basedOn w:val="Standardowy"/>
    <w:qFormat/>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4">
    <w:name w:val="Table Grid 4"/>
    <w:basedOn w:val="Standardowy"/>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ela-Siatka5">
    <w:name w:val="Table Grid 5"/>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6">
    <w:name w:val="Table Grid 6"/>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7">
    <w:name w:val="Table Grid 7"/>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ela-Siatka8">
    <w:name w:val="Table Grid 8"/>
    <w:basedOn w:val="Standardowy"/>
    <w:qFormat/>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ela-Lista1">
    <w:name w:val="Table List 1"/>
    <w:basedOn w:val="Standardowy"/>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2">
    <w:name w:val="Table List 2"/>
    <w:basedOn w:val="Standardowy"/>
    <w:qFormat/>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3">
    <w:name w:val="Table List 3"/>
    <w:basedOn w:val="Standardowy"/>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ela-Lista4">
    <w:name w:val="Table List 4"/>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ela-Lista5">
    <w:name w:val="Table List 5"/>
    <w:basedOn w:val="Standardowy"/>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ela-Lista6">
    <w:name w:val="Table List 6"/>
    <w:basedOn w:val="Standardowy"/>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ela-Lista7">
    <w:name w:val="Table List 7"/>
    <w:basedOn w:val="Standardowy"/>
    <w:qFormat/>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ela-Lista8">
    <w:name w:val="Table List 8"/>
    <w:basedOn w:val="Standardowy"/>
    <w:qFormat/>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ela-Profesjonalny">
    <w:name w:val="Table Professional"/>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ela-Prosty1">
    <w:name w:val="Table Simple 1"/>
    <w:basedOn w:val="Standardowy"/>
    <w:qFormat/>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ela-Prosty2">
    <w:name w:val="Table Simple 2"/>
    <w:basedOn w:val="Standardowy"/>
    <w:qFormat/>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ela-Prosty3">
    <w:name w:val="Table Simple 3"/>
    <w:basedOn w:val="Standardowy"/>
    <w:qFormat/>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ela-Delikatny1">
    <w:name w:val="Table Subtle 1"/>
    <w:basedOn w:val="Standardowy"/>
    <w:qFormat/>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Delikatny2">
    <w:name w:val="Table Subtle 2"/>
    <w:basedOn w:val="Standardowy"/>
    <w:qFormat/>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Motyw">
    <w:name w:val="Table Theme"/>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2">
    <w:name w:val="Table Web 2"/>
    <w:basedOn w:val="Standardowy"/>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3">
    <w:name w:val="Table Web 3"/>
    <w:basedOn w:val="Standardowy"/>
    <w:qFormat/>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Jasnecieniowanie">
    <w:name w:val="Light Shading"/>
    <w:basedOn w:val="Standardowy"/>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Jasnecieniowanieakcent1">
    <w:name w:val="Light Shading Accent 1"/>
    <w:basedOn w:val="Standardowy"/>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Jasnecieniowanieakcent2">
    <w:name w:val="Light Shading Accent 2"/>
    <w:basedOn w:val="Standardowy"/>
    <w:uiPriority w:val="60"/>
    <w:qFormat/>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Jasnecieniowanieakcent3">
    <w:name w:val="Light Shading Accent 3"/>
    <w:basedOn w:val="Standardowy"/>
    <w:uiPriority w:val="60"/>
    <w:qFormat/>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Jasnecieniowanieakcent4">
    <w:name w:val="Light Shading Accent 4"/>
    <w:basedOn w:val="Standardowy"/>
    <w:uiPriority w:val="60"/>
    <w:qFormat/>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Jasnecieniowanieakcent5">
    <w:name w:val="Light Shading Accent 5"/>
    <w:basedOn w:val="Standardowy"/>
    <w:uiPriority w:val="60"/>
    <w:qFormat/>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Jasnecieniowanieakcent6">
    <w:name w:val="Light Shading Accent 6"/>
    <w:basedOn w:val="Standardowy"/>
    <w:uiPriority w:val="60"/>
    <w:qFormat/>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Jasnalista">
    <w:name w:val="Light List"/>
    <w:basedOn w:val="Standardowy"/>
    <w:uiPriority w:val="61"/>
    <w:qFormat/>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Jasnalistaakcent1">
    <w:name w:val="Light List Accent 1"/>
    <w:basedOn w:val="Standardowy"/>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Jasnalistaakcent2">
    <w:name w:val="Light List Accent 2"/>
    <w:basedOn w:val="Standardowy"/>
    <w:uiPriority w:val="61"/>
    <w:qFormat/>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Jasnalistaakcent3">
    <w:name w:val="Light List Accent 3"/>
    <w:basedOn w:val="Standardowy"/>
    <w:uiPriority w:val="61"/>
    <w:qFormat/>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Jasnalistaakcent4">
    <w:name w:val="Light List Accent 4"/>
    <w:basedOn w:val="Standardowy"/>
    <w:uiPriority w:val="61"/>
    <w:qFormat/>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Jasnalistaakcent5">
    <w:name w:val="Light List Accent 5"/>
    <w:basedOn w:val="Standardowy"/>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Jasnalistaakcent6">
    <w:name w:val="Light List Accent 6"/>
    <w:basedOn w:val="Standardowy"/>
    <w:uiPriority w:val="61"/>
    <w:qFormat/>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Jasnasiatka">
    <w:name w:val="Light Grid"/>
    <w:basedOn w:val="Standardowy"/>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Jasnasiatkaakcent1">
    <w:name w:val="Light Grid Accent 1"/>
    <w:basedOn w:val="Standardowy"/>
    <w:uiPriority w:val="62"/>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Jasnasiatkaakcent2">
    <w:name w:val="Light Grid Accent 2"/>
    <w:basedOn w:val="Standardowy"/>
    <w:uiPriority w:val="62"/>
    <w:qFormat/>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Jasnasiatkaakcent3">
    <w:name w:val="Light Grid Accent 3"/>
    <w:basedOn w:val="Standardowy"/>
    <w:uiPriority w:val="62"/>
    <w:qFormat/>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Jasnasiatkaakcent4">
    <w:name w:val="Light Grid Accent 4"/>
    <w:basedOn w:val="Standardowy"/>
    <w:uiPriority w:val="62"/>
    <w:qFormat/>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Jasnasiatkaakcent5">
    <w:name w:val="Light Grid Accent 5"/>
    <w:basedOn w:val="Standardowy"/>
    <w:uiPriority w:val="62"/>
    <w:qFormat/>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Jasnasiatkaakcent6">
    <w:name w:val="Light Grid Accent 6"/>
    <w:basedOn w:val="Standardowy"/>
    <w:uiPriority w:val="62"/>
    <w:qFormat/>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redniecieniowanie1">
    <w:name w:val="Medium Shading 1"/>
    <w:basedOn w:val="Standardowy"/>
    <w:uiPriority w:val="63"/>
    <w:qFormat/>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redniecieniowanie1akcent1">
    <w:name w:val="Medium Shading 1 Accent 1"/>
    <w:basedOn w:val="Standardowy"/>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redniecieniowanie1akcent2">
    <w:name w:val="Medium Shading 1 Accent 2"/>
    <w:basedOn w:val="Standardowy"/>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redniecieniowanie1akcent3">
    <w:name w:val="Medium Shading 1 Accent 3"/>
    <w:basedOn w:val="Standardowy"/>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redniecieniowanie1akcent4">
    <w:name w:val="Medium Shading 1 Accent 4"/>
    <w:basedOn w:val="Standardowy"/>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redniecieniowanie1akcent5">
    <w:name w:val="Medium Shading 1 Accent 5"/>
    <w:basedOn w:val="Standardowy"/>
    <w:uiPriority w:val="63"/>
    <w:qFormat/>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6">
    <w:name w:val="Medium Shading 1 Accent 6"/>
    <w:basedOn w:val="Standardowy"/>
    <w:uiPriority w:val="63"/>
    <w:qFormat/>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redniecieniowanie2">
    <w:name w:val="Medium Shading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1">
    <w:name w:val="Medium Shading 2 Accent 1"/>
    <w:basedOn w:val="Standardowy"/>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2">
    <w:name w:val="Medium Shading 2 Accent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3">
    <w:name w:val="Medium Shading 2 Accent 3"/>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4">
    <w:name w:val="Medium Shading 2 Accent 4"/>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5">
    <w:name w:val="Medium Shading 2 Accent 5"/>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6">
    <w:name w:val="Medium Shading 2 Accent 6"/>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alista1">
    <w:name w:val="Medium List 1"/>
    <w:basedOn w:val="Standardowy"/>
    <w:uiPriority w:val="65"/>
    <w:qFormat/>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rednialista1akcent1">
    <w:name w:val="Medium List 1 Accent 1"/>
    <w:basedOn w:val="Standardowy"/>
    <w:uiPriority w:val="65"/>
    <w:qFormat/>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uiPriority w:val="65"/>
    <w:qFormat/>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uiPriority w:val="65"/>
    <w:qFormat/>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uiPriority w:val="65"/>
    <w:qFormat/>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rednialista1akcent6">
    <w:name w:val="Medium List 1 Accent 6"/>
    <w:basedOn w:val="Standardowy"/>
    <w:uiPriority w:val="65"/>
    <w:qFormat/>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rednialista2">
    <w:name w:val="Medium List 2"/>
    <w:basedOn w:val="Standardowy"/>
    <w:uiPriority w:val="66"/>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rednialista2akcent1">
    <w:name w:val="Medium List 2 Accent 1"/>
    <w:basedOn w:val="Standardowy"/>
    <w:uiPriority w:val="66"/>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rednialista2akcent2">
    <w:name w:val="Medium List 2 Accent 2"/>
    <w:basedOn w:val="Standardowy"/>
    <w:uiPriority w:val="66"/>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rednialista2akcent3">
    <w:name w:val="Medium List 2 Accent 3"/>
    <w:basedOn w:val="Standardowy"/>
    <w:uiPriority w:val="66"/>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rednialista2akcent4">
    <w:name w:val="Medium List 2 Accent 4"/>
    <w:basedOn w:val="Standardowy"/>
    <w:uiPriority w:val="66"/>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rednialista2akcent5">
    <w:name w:val="Medium List 2 Accent 5"/>
    <w:basedOn w:val="Standardowy"/>
    <w:uiPriority w:val="66"/>
    <w:qFormat/>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rednialista2akcent6">
    <w:name w:val="Medium List 2 Accent 6"/>
    <w:basedOn w:val="Standardowy"/>
    <w:uiPriority w:val="66"/>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redniasiatka1">
    <w:name w:val="Medium Grid 1"/>
    <w:basedOn w:val="Standardowy"/>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redniasiatka1akcent1">
    <w:name w:val="Medium Grid 1 Accent 1"/>
    <w:basedOn w:val="Standardowy"/>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redniasiatka1akcent2">
    <w:name w:val="Medium Grid 1 Accent 2"/>
    <w:basedOn w:val="Standardowy"/>
    <w:uiPriority w:val="67"/>
    <w:qFormat/>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redniasiatka1akcent3">
    <w:name w:val="Medium Grid 1 Accent 3"/>
    <w:basedOn w:val="Standardowy"/>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redniasiatka1akcent4">
    <w:name w:val="Medium Grid 1 Accent 4"/>
    <w:basedOn w:val="Standardowy"/>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redniasiatka1akcent5">
    <w:name w:val="Medium Grid 1 Accent 5"/>
    <w:basedOn w:val="Standardowy"/>
    <w:uiPriority w:val="67"/>
    <w:qFormat/>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6">
    <w:name w:val="Medium Grid 1 Accent 6"/>
    <w:basedOn w:val="Standardowy"/>
    <w:uiPriority w:val="67"/>
    <w:qFormat/>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redniasiatka2">
    <w:name w:val="Medium Grid 2"/>
    <w:basedOn w:val="Standardowy"/>
    <w:uiPriority w:val="68"/>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redniasiatka2akcent1">
    <w:name w:val="Medium Grid 2 Accent 1"/>
    <w:basedOn w:val="Standardowy"/>
    <w:uiPriority w:val="68"/>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redniasiatka2akcent2">
    <w:name w:val="Medium Grid 2 Accent 2"/>
    <w:basedOn w:val="Standardowy"/>
    <w:uiPriority w:val="68"/>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redniasiatka2akcent3">
    <w:name w:val="Medium Grid 2 Accent 3"/>
    <w:basedOn w:val="Standardowy"/>
    <w:uiPriority w:val="68"/>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redniasiatka2akcent4">
    <w:name w:val="Medium Grid 2 Accent 4"/>
    <w:basedOn w:val="Standardowy"/>
    <w:uiPriority w:val="68"/>
    <w:qFormat/>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redniasiatka2akcent5">
    <w:name w:val="Medium Grid 2 Accent 5"/>
    <w:basedOn w:val="Standardowy"/>
    <w:uiPriority w:val="68"/>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redniasiatka2akcent6">
    <w:name w:val="Medium Grid 2 Accent 6"/>
    <w:basedOn w:val="Standardowy"/>
    <w:uiPriority w:val="68"/>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redniasiatka3">
    <w:name w:val="Medium Grid 3"/>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redniasiatka3akcent1">
    <w:name w:val="Medium Grid 3 Accent 1"/>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redniasiatka3akcent2">
    <w:name w:val="Medium Grid 3 Accent 2"/>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redniasiatka3akcent3">
    <w:name w:val="Medium Grid 3 Accent 3"/>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redniasiatka3akcent4">
    <w:name w:val="Medium Grid 3 Accent 4"/>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redniasiatka3akcent5">
    <w:name w:val="Medium Grid 3 Accent 5"/>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redniasiatka3akcent6">
    <w:name w:val="Medium Grid 3 Accent 6"/>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Ciemnalista">
    <w:name w:val="Dark List"/>
    <w:basedOn w:val="Standardowy"/>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Ciemnalista2akcent1">
    <w:name w:val="Dark List Accent 1"/>
    <w:basedOn w:val="Standardowy"/>
    <w:uiPriority w:val="70"/>
    <w:qFormat/>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Ciemnalistaakcent2">
    <w:name w:val="Dark List Accent 2"/>
    <w:basedOn w:val="Standardowy"/>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Ciemnalistaakcent3">
    <w:name w:val="Dark List Accent 3"/>
    <w:basedOn w:val="Standardowy"/>
    <w:uiPriority w:val="70"/>
    <w:qFormat/>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Ciemnalistaakcent4">
    <w:name w:val="Dark List Accent 4"/>
    <w:basedOn w:val="Standardowy"/>
    <w:uiPriority w:val="70"/>
    <w:qFormat/>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Ciemnalistaakcent5">
    <w:name w:val="Dark List Accent 5"/>
    <w:basedOn w:val="Standardowy"/>
    <w:uiPriority w:val="70"/>
    <w:qFormat/>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iemnalistaakcent6">
    <w:name w:val="Dark List Accent 6"/>
    <w:basedOn w:val="Standardowy"/>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Kolorowecieniowanie">
    <w:name w:val="Colorful Shading"/>
    <w:basedOn w:val="Standardowy"/>
    <w:uiPriority w:val="71"/>
    <w:qFormat/>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Kolorowecieniowanieakcent1">
    <w:name w:val="Colorful Shading Accent 1"/>
    <w:basedOn w:val="Standardowy"/>
    <w:uiPriority w:val="71"/>
    <w:qFormat/>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olorowecieniowanieakcent2">
    <w:name w:val="Colorful Shading Accent 2"/>
    <w:basedOn w:val="Standardowy"/>
    <w:uiPriority w:val="71"/>
    <w:qFormat/>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olorowecieniowanieakcent3">
    <w:name w:val="Colorful Shading Accent 3"/>
    <w:basedOn w:val="Standardowy"/>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olorowecieniowanieakcent4">
    <w:name w:val="Colorful Shading Accent 4"/>
    <w:basedOn w:val="Standardowy"/>
    <w:uiPriority w:val="71"/>
    <w:qFormat/>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olorowecieniowanieakcent5">
    <w:name w:val="Colorful Shading Accent 5"/>
    <w:basedOn w:val="Standardowy"/>
    <w:uiPriority w:val="71"/>
    <w:qFormat/>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olorowecieniowanieakcent6">
    <w:name w:val="Colorful Shading Accent 6"/>
    <w:basedOn w:val="Standardowy"/>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Kolorowalista">
    <w:name w:val="Colorful List"/>
    <w:basedOn w:val="Standardowy"/>
    <w:uiPriority w:val="72"/>
    <w:qFormat/>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Kolorowalistaakcent1">
    <w:name w:val="Colorful List Accent 1"/>
    <w:basedOn w:val="Standardowy"/>
    <w:uiPriority w:val="72"/>
    <w:qFormat/>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olorowalistaakcent2">
    <w:name w:val="Colorful List Accent 2"/>
    <w:basedOn w:val="Standardowy"/>
    <w:uiPriority w:val="72"/>
    <w:qFormat/>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olorowalistaakcent3">
    <w:name w:val="Colorful List Accent 3"/>
    <w:basedOn w:val="Standardowy"/>
    <w:uiPriority w:val="72"/>
    <w:qFormat/>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olorowalistaakcent4">
    <w:name w:val="Colorful List Accent 4"/>
    <w:basedOn w:val="Standardowy"/>
    <w:uiPriority w:val="72"/>
    <w:qFormat/>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olorowalistaakcent5">
    <w:name w:val="Colorful List Accent 5"/>
    <w:basedOn w:val="Standardowy"/>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olorowalistaakcent6">
    <w:name w:val="Colorful List Accent 6"/>
    <w:basedOn w:val="Standardowy"/>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Kolorowasiatka">
    <w:name w:val="Colorful Grid"/>
    <w:basedOn w:val="Standardowy"/>
    <w:uiPriority w:val="73"/>
    <w:qFormat/>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Kolorowasiatkaakcent1">
    <w:name w:val="Colorful Grid Accent 1"/>
    <w:basedOn w:val="Standardowy"/>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olorowasiatkaakcent2">
    <w:name w:val="Colorful Grid Accent 2"/>
    <w:basedOn w:val="Standardowy"/>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olorowasiatkaakcent3">
    <w:name w:val="Colorful Grid Accent 3"/>
    <w:basedOn w:val="Standardowy"/>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olorowasiatkaakcent4">
    <w:name w:val="Colorful Grid Accent 4"/>
    <w:basedOn w:val="Standardowy"/>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olorowasiatkaakcent5">
    <w:name w:val="Colorful Grid Accent 5"/>
    <w:basedOn w:val="Standardowy"/>
    <w:uiPriority w:val="73"/>
    <w:qFormat/>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olorowasiatkaakcent6">
    <w:name w:val="Colorful Grid Accent 6"/>
    <w:basedOn w:val="Standardowy"/>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99"/>
    <w:qFormat/>
    <w:rsid w:val="00860F43"/>
    <w:pPr>
      <w:widowControl w:val="0"/>
      <w:autoSpaceDE w:val="0"/>
      <w:autoSpaceDN w:val="0"/>
      <w:spacing w:after="0" w:line="240" w:lineRule="auto"/>
      <w:ind w:left="742" w:right="1072" w:hanging="428"/>
      <w:jc w:val="both"/>
    </w:pPr>
    <w:rPr>
      <w:rFonts w:eastAsia="Calibri" w:cs="Calibri"/>
      <w:lang w:eastAsia="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99"/>
    <w:qFormat/>
    <w:locked/>
    <w:rsid w:val="00860F43"/>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17855">
      <w:bodyDiv w:val="1"/>
      <w:marLeft w:val="0"/>
      <w:marRight w:val="0"/>
      <w:marTop w:val="0"/>
      <w:marBottom w:val="0"/>
      <w:divBdr>
        <w:top w:val="none" w:sz="0" w:space="0" w:color="auto"/>
        <w:left w:val="none" w:sz="0" w:space="0" w:color="auto"/>
        <w:bottom w:val="none" w:sz="0" w:space="0" w:color="auto"/>
        <w:right w:val="none" w:sz="0" w:space="0" w:color="auto"/>
      </w:divBdr>
    </w:div>
    <w:div w:id="356926892">
      <w:bodyDiv w:val="1"/>
      <w:marLeft w:val="0"/>
      <w:marRight w:val="0"/>
      <w:marTop w:val="0"/>
      <w:marBottom w:val="0"/>
      <w:divBdr>
        <w:top w:val="none" w:sz="0" w:space="0" w:color="auto"/>
        <w:left w:val="none" w:sz="0" w:space="0" w:color="auto"/>
        <w:bottom w:val="none" w:sz="0" w:space="0" w:color="auto"/>
        <w:right w:val="none" w:sz="0" w:space="0" w:color="auto"/>
      </w:divBdr>
    </w:div>
    <w:div w:id="519248410">
      <w:bodyDiv w:val="1"/>
      <w:marLeft w:val="0"/>
      <w:marRight w:val="0"/>
      <w:marTop w:val="0"/>
      <w:marBottom w:val="0"/>
      <w:divBdr>
        <w:top w:val="none" w:sz="0" w:space="0" w:color="auto"/>
        <w:left w:val="none" w:sz="0" w:space="0" w:color="auto"/>
        <w:bottom w:val="none" w:sz="0" w:space="0" w:color="auto"/>
        <w:right w:val="none" w:sz="0" w:space="0" w:color="auto"/>
      </w:divBdr>
    </w:div>
    <w:div w:id="1230775450">
      <w:bodyDiv w:val="1"/>
      <w:marLeft w:val="0"/>
      <w:marRight w:val="0"/>
      <w:marTop w:val="0"/>
      <w:marBottom w:val="0"/>
      <w:divBdr>
        <w:top w:val="none" w:sz="0" w:space="0" w:color="auto"/>
        <w:left w:val="none" w:sz="0" w:space="0" w:color="auto"/>
        <w:bottom w:val="none" w:sz="0" w:space="0" w:color="auto"/>
        <w:right w:val="none" w:sz="0" w:space="0" w:color="auto"/>
      </w:divBdr>
    </w:div>
    <w:div w:id="1258127105">
      <w:bodyDiv w:val="1"/>
      <w:marLeft w:val="0"/>
      <w:marRight w:val="0"/>
      <w:marTop w:val="0"/>
      <w:marBottom w:val="0"/>
      <w:divBdr>
        <w:top w:val="none" w:sz="0" w:space="0" w:color="auto"/>
        <w:left w:val="none" w:sz="0" w:space="0" w:color="auto"/>
        <w:bottom w:val="none" w:sz="0" w:space="0" w:color="auto"/>
        <w:right w:val="none" w:sz="0" w:space="0" w:color="auto"/>
      </w:divBdr>
    </w:div>
    <w:div w:id="1475873899">
      <w:bodyDiv w:val="1"/>
      <w:marLeft w:val="0"/>
      <w:marRight w:val="0"/>
      <w:marTop w:val="0"/>
      <w:marBottom w:val="0"/>
      <w:divBdr>
        <w:top w:val="none" w:sz="0" w:space="0" w:color="auto"/>
        <w:left w:val="none" w:sz="0" w:space="0" w:color="auto"/>
        <w:bottom w:val="none" w:sz="0" w:space="0" w:color="auto"/>
        <w:right w:val="none" w:sz="0" w:space="0" w:color="auto"/>
      </w:divBdr>
    </w:div>
    <w:div w:id="1515455638">
      <w:bodyDiv w:val="1"/>
      <w:marLeft w:val="0"/>
      <w:marRight w:val="0"/>
      <w:marTop w:val="0"/>
      <w:marBottom w:val="0"/>
      <w:divBdr>
        <w:top w:val="none" w:sz="0" w:space="0" w:color="auto"/>
        <w:left w:val="none" w:sz="0" w:space="0" w:color="auto"/>
        <w:bottom w:val="none" w:sz="0" w:space="0" w:color="auto"/>
        <w:right w:val="none" w:sz="0" w:space="0" w:color="auto"/>
      </w:divBdr>
    </w:div>
    <w:div w:id="1736585621">
      <w:bodyDiv w:val="1"/>
      <w:marLeft w:val="0"/>
      <w:marRight w:val="0"/>
      <w:marTop w:val="0"/>
      <w:marBottom w:val="0"/>
      <w:divBdr>
        <w:top w:val="none" w:sz="0" w:space="0" w:color="auto"/>
        <w:left w:val="none" w:sz="0" w:space="0" w:color="auto"/>
        <w:bottom w:val="none" w:sz="0" w:space="0" w:color="auto"/>
        <w:right w:val="none" w:sz="0" w:space="0" w:color="auto"/>
      </w:divBdr>
    </w:div>
    <w:div w:id="1865246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355</Words>
  <Characters>2136</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Urząd Gminy w Chybiu</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Klaudia</dc:creator>
  <cp:lastModifiedBy>Roman Koral</cp:lastModifiedBy>
  <cp:revision>40</cp:revision>
  <cp:lastPrinted>2025-11-03T07:19:00Z</cp:lastPrinted>
  <dcterms:created xsi:type="dcterms:W3CDTF">2025-01-23T08:52:00Z</dcterms:created>
  <dcterms:modified xsi:type="dcterms:W3CDTF">2025-12-01T09:10:00Z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1033-3.1.4.5932</vt:lpwstr>
  </property>
</Properties>
</file>